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5CE7F6" w14:textId="305E920F" w:rsidR="00FC37FD" w:rsidRPr="0062343C" w:rsidRDefault="00FC37FD" w:rsidP="0062343C">
      <w:pPr>
        <w:spacing w:after="0" w:line="240" w:lineRule="auto"/>
        <w:jc w:val="right"/>
        <w:rPr>
          <w:rFonts w:ascii="Tahoma" w:eastAsia="Times New Roman" w:hAnsi="Tahoma" w:cs="Tahoma"/>
          <w:i/>
          <w:szCs w:val="20"/>
        </w:rPr>
      </w:pPr>
      <w:bookmarkStart w:id="0" w:name="_Hlk162082129"/>
      <w:permStart w:id="308630904" w:edGrp="everyone"/>
      <w:permEnd w:id="308630904"/>
    </w:p>
    <w:p w14:paraId="473BA9A0" w14:textId="77777777" w:rsidR="0019212C" w:rsidRPr="005E32F7" w:rsidRDefault="00270C21" w:rsidP="00D2452E">
      <w:pPr>
        <w:widowControl w:val="0"/>
        <w:autoSpaceDE w:val="0"/>
        <w:autoSpaceDN w:val="0"/>
        <w:adjustRightInd w:val="0"/>
        <w:spacing w:after="0" w:line="240" w:lineRule="auto"/>
        <w:contextualSpacing/>
        <w:jc w:val="center"/>
        <w:rPr>
          <w:rFonts w:ascii="Tahoma" w:hAnsi="Tahoma" w:cs="Tahoma"/>
          <w:b/>
          <w:bCs/>
          <w:szCs w:val="20"/>
        </w:rPr>
      </w:pPr>
      <w:r w:rsidRPr="005E32F7">
        <w:rPr>
          <w:rFonts w:ascii="Tahoma" w:hAnsi="Tahoma" w:cs="Tahoma"/>
          <w:b/>
          <w:bCs/>
          <w:szCs w:val="20"/>
        </w:rPr>
        <w:t>ДОГОВОР</w:t>
      </w:r>
    </w:p>
    <w:p w14:paraId="7E2DFCA9" w14:textId="3E3FE70C" w:rsidR="0019212C" w:rsidRPr="005E32F7" w:rsidRDefault="008A1990" w:rsidP="00D2452E">
      <w:pPr>
        <w:widowControl w:val="0"/>
        <w:autoSpaceDE w:val="0"/>
        <w:autoSpaceDN w:val="0"/>
        <w:adjustRightInd w:val="0"/>
        <w:spacing w:after="0" w:line="240" w:lineRule="auto"/>
        <w:contextualSpacing/>
        <w:jc w:val="center"/>
        <w:rPr>
          <w:rFonts w:ascii="Tahoma" w:hAnsi="Tahoma" w:cs="Tahoma"/>
          <w:b/>
          <w:bCs/>
          <w:szCs w:val="20"/>
        </w:rPr>
      </w:pPr>
      <w:r w:rsidRPr="005E32F7">
        <w:rPr>
          <w:rFonts w:ascii="Tahoma" w:hAnsi="Tahoma" w:cs="Tahoma"/>
          <w:b/>
          <w:bCs/>
          <w:szCs w:val="20"/>
        </w:rPr>
        <w:t>на оказание</w:t>
      </w:r>
      <w:r w:rsidR="0019212C" w:rsidRPr="005E32F7">
        <w:rPr>
          <w:rFonts w:ascii="Tahoma" w:hAnsi="Tahoma" w:cs="Tahoma"/>
          <w:b/>
          <w:bCs/>
          <w:szCs w:val="20"/>
        </w:rPr>
        <w:t xml:space="preserve"> </w:t>
      </w:r>
      <w:r w:rsidR="00DF488B" w:rsidRPr="005E32F7">
        <w:rPr>
          <w:rFonts w:ascii="Tahoma" w:hAnsi="Tahoma" w:cs="Tahoma"/>
          <w:b/>
          <w:bCs/>
          <w:szCs w:val="20"/>
        </w:rPr>
        <w:t>услуг</w:t>
      </w:r>
      <w:r w:rsidR="0019212C" w:rsidRPr="005E32F7">
        <w:rPr>
          <w:rFonts w:ascii="Tahoma" w:hAnsi="Tahoma" w:cs="Tahoma"/>
          <w:b/>
          <w:bCs/>
          <w:szCs w:val="20"/>
        </w:rPr>
        <w:t xml:space="preserve"> </w:t>
      </w:r>
      <w:permStart w:id="323297695" w:edGrp="everyone"/>
      <w:r w:rsidR="00506D1E" w:rsidRPr="00506D1E">
        <w:rPr>
          <w:rFonts w:ascii="Tahoma" w:hAnsi="Tahoma" w:cs="Tahoma"/>
          <w:b/>
          <w:szCs w:val="20"/>
        </w:rPr>
        <w:t xml:space="preserve">по техническому обслуживанию </w:t>
      </w:r>
      <w:r w:rsidR="007D25C5">
        <w:rPr>
          <w:rFonts w:ascii="Tahoma" w:hAnsi="Tahoma" w:cs="Tahoma"/>
          <w:b/>
          <w:szCs w:val="20"/>
        </w:rPr>
        <w:t>кондиционеров</w:t>
      </w:r>
      <w:permEnd w:id="323297695"/>
    </w:p>
    <w:p w14:paraId="4542D2B6" w14:textId="77777777" w:rsidR="0019212C" w:rsidRPr="005E32F7" w:rsidRDefault="0019212C" w:rsidP="00D2452E">
      <w:pPr>
        <w:widowControl w:val="0"/>
        <w:autoSpaceDE w:val="0"/>
        <w:autoSpaceDN w:val="0"/>
        <w:adjustRightInd w:val="0"/>
        <w:spacing w:after="0" w:line="240" w:lineRule="auto"/>
        <w:contextualSpacing/>
        <w:jc w:val="center"/>
        <w:rPr>
          <w:rFonts w:ascii="Tahoma" w:hAnsi="Tahoma" w:cs="Tahoma"/>
          <w:szCs w:val="20"/>
        </w:rPr>
      </w:pPr>
    </w:p>
    <w:p w14:paraId="2F9A5893" w14:textId="02DA7430" w:rsidR="008A1990" w:rsidRPr="005E32F7" w:rsidRDefault="00506D1E" w:rsidP="00D2452E">
      <w:pPr>
        <w:widowControl w:val="0"/>
        <w:shd w:val="clear" w:color="auto" w:fill="FFFFFF"/>
        <w:autoSpaceDE w:val="0"/>
        <w:autoSpaceDN w:val="0"/>
        <w:adjustRightInd w:val="0"/>
        <w:spacing w:after="0" w:line="240" w:lineRule="auto"/>
        <w:contextualSpacing/>
        <w:rPr>
          <w:rFonts w:ascii="Tahoma" w:hAnsi="Tahoma" w:cs="Tahoma"/>
          <w:szCs w:val="20"/>
        </w:rPr>
      </w:pPr>
      <w:permStart w:id="1514760464" w:edGrp="everyone"/>
      <w:r w:rsidRPr="001505FB">
        <w:rPr>
          <w:rFonts w:ascii="Tahoma" w:hAnsi="Tahoma" w:cs="Tahoma"/>
          <w:szCs w:val="20"/>
        </w:rPr>
        <w:t>«</w:t>
      </w:r>
      <w:r w:rsidR="007D25C5">
        <w:rPr>
          <w:rFonts w:ascii="Tahoma" w:hAnsi="Tahoma" w:cs="Tahoma"/>
          <w:szCs w:val="20"/>
        </w:rPr>
        <w:t xml:space="preserve">   </w:t>
      </w:r>
      <w:r w:rsidRPr="001505FB">
        <w:rPr>
          <w:rFonts w:ascii="Tahoma" w:hAnsi="Tahoma" w:cs="Tahoma"/>
          <w:szCs w:val="20"/>
        </w:rPr>
        <w:t xml:space="preserve">» </w:t>
      </w:r>
      <w:r w:rsidR="007D25C5">
        <w:rPr>
          <w:rFonts w:ascii="Tahoma" w:hAnsi="Tahoma" w:cs="Tahoma"/>
          <w:szCs w:val="20"/>
        </w:rPr>
        <w:t xml:space="preserve">             </w:t>
      </w:r>
      <w:r>
        <w:rPr>
          <w:rFonts w:ascii="Tahoma" w:hAnsi="Tahoma" w:cs="Tahoma"/>
          <w:szCs w:val="20"/>
        </w:rPr>
        <w:t xml:space="preserve"> 2025</w:t>
      </w:r>
      <w:r w:rsidRPr="001505FB">
        <w:rPr>
          <w:rFonts w:ascii="Tahoma" w:hAnsi="Tahoma" w:cs="Tahoma"/>
          <w:szCs w:val="20"/>
        </w:rPr>
        <w:t xml:space="preserve"> г</w:t>
      </w:r>
      <w:r w:rsidR="008A1990" w:rsidRPr="005E32F7">
        <w:rPr>
          <w:rFonts w:ascii="Tahoma" w:hAnsi="Tahoma" w:cs="Tahoma"/>
          <w:szCs w:val="20"/>
        </w:rPr>
        <w:t xml:space="preserve">                                                                                   </w:t>
      </w:r>
      <w:r>
        <w:rPr>
          <w:rFonts w:ascii="Tahoma" w:hAnsi="Tahoma" w:cs="Tahoma"/>
          <w:szCs w:val="20"/>
        </w:rPr>
        <w:t xml:space="preserve">                     </w:t>
      </w:r>
      <w:r w:rsidR="008A1990" w:rsidRPr="005E32F7">
        <w:rPr>
          <w:rFonts w:ascii="Tahoma" w:hAnsi="Tahoma" w:cs="Tahoma"/>
          <w:szCs w:val="20"/>
        </w:rPr>
        <w:t xml:space="preserve"> </w:t>
      </w:r>
      <w:r w:rsidRPr="004B5AB3">
        <w:rPr>
          <w:rFonts w:ascii="Tahoma" w:hAnsi="Tahoma" w:cs="Tahoma"/>
          <w:szCs w:val="20"/>
        </w:rPr>
        <w:t>г.</w:t>
      </w:r>
      <w:r>
        <w:rPr>
          <w:rFonts w:ascii="Tahoma" w:hAnsi="Tahoma" w:cs="Tahoma"/>
          <w:szCs w:val="20"/>
        </w:rPr>
        <w:t xml:space="preserve"> Екатеринбург</w:t>
      </w:r>
    </w:p>
    <w:permEnd w:id="1514760464"/>
    <w:p w14:paraId="4F44CBAE" w14:textId="77777777" w:rsidR="004C3559" w:rsidRPr="005E32F7" w:rsidRDefault="004C3559" w:rsidP="00D2452E">
      <w:pPr>
        <w:widowControl w:val="0"/>
        <w:shd w:val="clear" w:color="auto" w:fill="FFFFFF"/>
        <w:autoSpaceDE w:val="0"/>
        <w:autoSpaceDN w:val="0"/>
        <w:adjustRightInd w:val="0"/>
        <w:spacing w:after="0" w:line="240" w:lineRule="auto"/>
        <w:contextualSpacing/>
        <w:jc w:val="center"/>
        <w:rPr>
          <w:rFonts w:ascii="Tahoma" w:hAnsi="Tahoma" w:cs="Tahoma"/>
          <w:szCs w:val="20"/>
        </w:rPr>
      </w:pPr>
    </w:p>
    <w:p w14:paraId="1D46A89B" w14:textId="77777777" w:rsidR="0019212C" w:rsidRPr="005E32F7" w:rsidRDefault="0019212C" w:rsidP="00D2452E">
      <w:pPr>
        <w:widowControl w:val="0"/>
        <w:shd w:val="clear" w:color="auto" w:fill="FFFFFF"/>
        <w:autoSpaceDE w:val="0"/>
        <w:autoSpaceDN w:val="0"/>
        <w:adjustRightInd w:val="0"/>
        <w:spacing w:after="0" w:line="240" w:lineRule="auto"/>
        <w:contextualSpacing/>
        <w:rPr>
          <w:rFonts w:ascii="Tahoma" w:hAnsi="Tahoma" w:cs="Tahoma"/>
          <w:szCs w:val="20"/>
        </w:rPr>
      </w:pPr>
    </w:p>
    <w:p w14:paraId="4D63351C" w14:textId="27A74AEF" w:rsidR="0019212C" w:rsidRPr="005E32F7" w:rsidRDefault="00506D1E" w:rsidP="00D2452E">
      <w:pPr>
        <w:widowControl w:val="0"/>
        <w:shd w:val="clear" w:color="auto" w:fill="FFFFFF"/>
        <w:autoSpaceDE w:val="0"/>
        <w:autoSpaceDN w:val="0"/>
        <w:adjustRightInd w:val="0"/>
        <w:spacing w:after="0" w:line="240" w:lineRule="auto"/>
        <w:contextualSpacing/>
        <w:jc w:val="both"/>
        <w:rPr>
          <w:rFonts w:ascii="Tahoma" w:hAnsi="Tahoma" w:cs="Tahoma"/>
          <w:szCs w:val="20"/>
        </w:rPr>
      </w:pPr>
      <w:permStart w:id="130775922" w:edGrp="everyone"/>
      <w:r>
        <w:rPr>
          <w:rFonts w:ascii="Tahoma" w:hAnsi="Tahoma" w:cs="Tahoma"/>
          <w:b/>
          <w:bCs/>
          <w:szCs w:val="20"/>
        </w:rPr>
        <w:t>Акционерное общество «ЭнергосбыТ Плюс</w:t>
      </w:r>
      <w:r w:rsidRPr="004B5AB3">
        <w:rPr>
          <w:rFonts w:ascii="Tahoma" w:hAnsi="Tahoma" w:cs="Tahoma"/>
          <w:b/>
          <w:bCs/>
          <w:szCs w:val="20"/>
        </w:rPr>
        <w:t xml:space="preserve"> (</w:t>
      </w:r>
      <w:r>
        <w:rPr>
          <w:rFonts w:ascii="Tahoma" w:hAnsi="Tahoma" w:cs="Tahoma"/>
          <w:b/>
          <w:bCs/>
          <w:szCs w:val="20"/>
        </w:rPr>
        <w:t xml:space="preserve">ОГРН: </w:t>
      </w:r>
      <w:r w:rsidRPr="00FE23A0">
        <w:rPr>
          <w:rFonts w:ascii="Tahoma" w:hAnsi="Tahoma" w:cs="Tahoma"/>
          <w:b/>
        </w:rPr>
        <w:t>1055612021981</w:t>
      </w:r>
      <w:r w:rsidRPr="004B5AB3">
        <w:rPr>
          <w:rFonts w:ascii="Tahoma" w:hAnsi="Tahoma" w:cs="Tahoma"/>
          <w:b/>
          <w:bCs/>
          <w:szCs w:val="20"/>
        </w:rPr>
        <w:t>),</w:t>
      </w:r>
      <w:permEnd w:id="130775922"/>
      <w:r w:rsidR="0019212C" w:rsidRPr="005E32F7">
        <w:rPr>
          <w:rFonts w:ascii="Tahoma" w:hAnsi="Tahoma" w:cs="Tahoma"/>
          <w:szCs w:val="20"/>
        </w:rPr>
        <w:t>именуем</w:t>
      </w:r>
      <w:permStart w:id="1969173600" w:edGrp="everyone"/>
      <w:r w:rsidR="0019212C" w:rsidRPr="005E32F7">
        <w:rPr>
          <w:rFonts w:ascii="Tahoma" w:hAnsi="Tahoma" w:cs="Tahoma"/>
          <w:szCs w:val="20"/>
        </w:rPr>
        <w:t xml:space="preserve">ое </w:t>
      </w:r>
      <w:permEnd w:id="1969173600"/>
      <w:r w:rsidR="0019212C" w:rsidRPr="005E32F7">
        <w:rPr>
          <w:rFonts w:ascii="Tahoma" w:hAnsi="Tahoma" w:cs="Tahoma"/>
          <w:szCs w:val="20"/>
        </w:rPr>
        <w:t xml:space="preserve">в дальнейшем </w:t>
      </w:r>
      <w:r w:rsidR="0019212C" w:rsidRPr="005E32F7">
        <w:rPr>
          <w:rFonts w:ascii="Tahoma" w:hAnsi="Tahoma" w:cs="Tahoma"/>
          <w:b/>
          <w:szCs w:val="20"/>
        </w:rPr>
        <w:t>«Заказчик»</w:t>
      </w:r>
      <w:r w:rsidR="0019212C" w:rsidRPr="005E32F7">
        <w:rPr>
          <w:rFonts w:ascii="Tahoma" w:hAnsi="Tahoma" w:cs="Tahoma"/>
          <w:szCs w:val="20"/>
        </w:rPr>
        <w:t xml:space="preserve">, в лице </w:t>
      </w:r>
      <w:permStart w:id="1708678172" w:edGrp="everyone"/>
      <w:r w:rsidRPr="00B46DDD">
        <w:rPr>
          <w:rFonts w:ascii="Tahoma" w:hAnsi="Tahoma" w:cs="Tahoma"/>
          <w:szCs w:val="20"/>
        </w:rPr>
        <w:t xml:space="preserve">руководителя управления материально-технического обеспечения Свердловского филиала </w:t>
      </w:r>
      <w:r>
        <w:rPr>
          <w:rFonts w:ascii="Tahoma" w:hAnsi="Tahoma" w:cs="Tahoma"/>
          <w:szCs w:val="20"/>
        </w:rPr>
        <w:t xml:space="preserve">Шабунина Александра Сергеевича, </w:t>
      </w:r>
      <w:permEnd w:id="1708678172"/>
      <w:r w:rsidR="00226EA9" w:rsidRPr="005E32F7">
        <w:rPr>
          <w:rFonts w:ascii="Tahoma" w:hAnsi="Tahoma" w:cs="Tahoma"/>
          <w:szCs w:val="20"/>
        </w:rPr>
        <w:t>действующе</w:t>
      </w:r>
      <w:permStart w:id="489711830" w:edGrp="everyone"/>
      <w:r w:rsidR="00226EA9" w:rsidRPr="005E32F7">
        <w:rPr>
          <w:rFonts w:ascii="Tahoma" w:hAnsi="Tahoma" w:cs="Tahoma"/>
          <w:szCs w:val="20"/>
        </w:rPr>
        <w:t>го</w:t>
      </w:r>
      <w:permEnd w:id="489711830"/>
      <w:r w:rsidR="0019212C" w:rsidRPr="005E32F7">
        <w:rPr>
          <w:rFonts w:ascii="Tahoma" w:hAnsi="Tahoma" w:cs="Tahoma"/>
          <w:szCs w:val="20"/>
        </w:rPr>
        <w:t xml:space="preserve"> на основании </w:t>
      </w:r>
      <w:permStart w:id="1679167110" w:edGrp="everyone"/>
      <w:r w:rsidR="0019212C" w:rsidRPr="005E32F7">
        <w:rPr>
          <w:rFonts w:ascii="Tahoma" w:hAnsi="Tahoma" w:cs="Tahoma"/>
          <w:szCs w:val="20"/>
        </w:rPr>
        <w:t xml:space="preserve">доверенности  </w:t>
      </w:r>
      <w:r w:rsidRPr="00B46DDD">
        <w:rPr>
          <w:rFonts w:ascii="Tahoma" w:hAnsi="Tahoma" w:cs="Tahoma"/>
          <w:szCs w:val="20"/>
        </w:rPr>
        <w:t>от</w:t>
      </w:r>
      <w:r w:rsidRPr="00B46DDD">
        <w:rPr>
          <w:rFonts w:ascii="Tahoma" w:hAnsi="Tahoma" w:cs="Tahoma"/>
          <w:spacing w:val="-6"/>
          <w:szCs w:val="20"/>
        </w:rPr>
        <w:t xml:space="preserve"> </w:t>
      </w:r>
      <w:r>
        <w:rPr>
          <w:rFonts w:ascii="Tahoma" w:hAnsi="Tahoma" w:cs="Tahoma"/>
          <w:szCs w:val="20"/>
        </w:rPr>
        <w:t>12.09.2024</w:t>
      </w:r>
      <w:r w:rsidRPr="00B46DDD">
        <w:rPr>
          <w:rFonts w:ascii="Tahoma" w:hAnsi="Tahoma" w:cs="Tahoma"/>
          <w:spacing w:val="-8"/>
          <w:szCs w:val="20"/>
        </w:rPr>
        <w:t xml:space="preserve"> </w:t>
      </w:r>
      <w:r w:rsidRPr="00B46DDD">
        <w:rPr>
          <w:rFonts w:ascii="Tahoma" w:hAnsi="Tahoma" w:cs="Tahoma"/>
          <w:szCs w:val="20"/>
        </w:rPr>
        <w:t>г.,</w:t>
      </w:r>
      <w:r w:rsidRPr="00B46DDD">
        <w:rPr>
          <w:rFonts w:ascii="Tahoma" w:hAnsi="Tahoma" w:cs="Tahoma"/>
          <w:spacing w:val="-11"/>
          <w:szCs w:val="20"/>
        </w:rPr>
        <w:t xml:space="preserve"> </w:t>
      </w:r>
      <w:r w:rsidRPr="00B46DDD">
        <w:rPr>
          <w:rFonts w:ascii="Tahoma" w:hAnsi="Tahoma" w:cs="Tahoma"/>
          <w:szCs w:val="20"/>
        </w:rPr>
        <w:t>за</w:t>
      </w:r>
      <w:r w:rsidRPr="00B46DDD">
        <w:rPr>
          <w:rFonts w:ascii="Tahoma" w:hAnsi="Tahoma" w:cs="Tahoma"/>
          <w:spacing w:val="-8"/>
          <w:szCs w:val="20"/>
        </w:rPr>
        <w:t xml:space="preserve"> </w:t>
      </w:r>
      <w:r w:rsidRPr="00B46DDD">
        <w:rPr>
          <w:rFonts w:ascii="Tahoma" w:hAnsi="Tahoma" w:cs="Tahoma"/>
          <w:szCs w:val="20"/>
        </w:rPr>
        <w:t xml:space="preserve">номером № </w:t>
      </w:r>
      <w:r w:rsidRPr="00B46DDD">
        <w:rPr>
          <w:rFonts w:ascii="Tahoma" w:hAnsi="Tahoma" w:cs="Tahoma"/>
          <w:szCs w:val="20"/>
          <w:lang w:val="en-US"/>
        </w:rPr>
        <w:t>R</w:t>
      </w:r>
      <w:r w:rsidRPr="00B46DDD">
        <w:rPr>
          <w:rFonts w:ascii="Tahoma" w:hAnsi="Tahoma" w:cs="Tahoma"/>
          <w:szCs w:val="20"/>
        </w:rPr>
        <w:t>114/</w:t>
      </w:r>
      <w:r w:rsidRPr="00B46DDD">
        <w:rPr>
          <w:rFonts w:ascii="Tahoma" w:hAnsi="Tahoma" w:cs="Tahoma"/>
          <w:szCs w:val="20"/>
          <w:lang w:val="en-US"/>
        </w:rPr>
        <w:t>R</w:t>
      </w:r>
      <w:r>
        <w:rPr>
          <w:rFonts w:ascii="Tahoma" w:hAnsi="Tahoma" w:cs="Tahoma"/>
          <w:szCs w:val="20"/>
        </w:rPr>
        <w:t xml:space="preserve">114/915/2024 </w:t>
      </w:r>
      <w:permEnd w:id="1679167110"/>
      <w:r w:rsidR="0019212C" w:rsidRPr="005E32F7">
        <w:rPr>
          <w:rFonts w:ascii="Tahoma" w:hAnsi="Tahoma" w:cs="Tahoma"/>
          <w:szCs w:val="20"/>
        </w:rPr>
        <w:t>с одной стороны, и</w:t>
      </w:r>
      <w:permStart w:id="1352691641" w:edGrp="everyone"/>
      <w:r w:rsidR="00177DD6" w:rsidRPr="005E32F7">
        <w:rPr>
          <w:rFonts w:ascii="Tahoma" w:hAnsi="Tahoma" w:cs="Tahoma"/>
          <w:szCs w:val="20"/>
        </w:rPr>
        <w:t xml:space="preserve"> </w:t>
      </w:r>
      <w:r w:rsidR="007D25C5">
        <w:rPr>
          <w:rFonts w:ascii="Tahoma" w:eastAsia="Times New Roman" w:hAnsi="Tahoma" w:cs="Tahoma"/>
          <w:b/>
          <w:bCs/>
          <w:color w:val="000000"/>
          <w:szCs w:val="20"/>
        </w:rPr>
        <w:t>_________________________________________</w:t>
      </w:r>
      <w:r w:rsidR="0019212C" w:rsidRPr="005E32F7">
        <w:rPr>
          <w:rFonts w:ascii="Tahoma" w:hAnsi="Tahoma" w:cs="Tahoma"/>
          <w:b/>
          <w:bCs/>
          <w:szCs w:val="20"/>
        </w:rPr>
        <w:t>,</w:t>
      </w:r>
      <w:permEnd w:id="1352691641"/>
      <w:r w:rsidR="0019212C" w:rsidRPr="005E32F7">
        <w:rPr>
          <w:rFonts w:ascii="Tahoma" w:hAnsi="Tahoma" w:cs="Tahoma"/>
          <w:szCs w:val="20"/>
        </w:rPr>
        <w:t xml:space="preserve"> </w:t>
      </w:r>
      <w:r w:rsidR="000C358B" w:rsidRPr="005E32F7">
        <w:rPr>
          <w:rFonts w:ascii="Tahoma" w:hAnsi="Tahoma" w:cs="Tahoma"/>
          <w:szCs w:val="20"/>
        </w:rPr>
        <w:t>именуем</w:t>
      </w:r>
      <w:permStart w:id="1845825355" w:edGrp="everyone"/>
      <w:r w:rsidR="000C358B" w:rsidRPr="005E32F7">
        <w:rPr>
          <w:rFonts w:ascii="Tahoma" w:hAnsi="Tahoma" w:cs="Tahoma"/>
          <w:szCs w:val="20"/>
        </w:rPr>
        <w:t>ое</w:t>
      </w:r>
      <w:r w:rsidR="0019212C" w:rsidRPr="005E32F7">
        <w:rPr>
          <w:rFonts w:ascii="Tahoma" w:hAnsi="Tahoma" w:cs="Tahoma"/>
          <w:szCs w:val="20"/>
        </w:rPr>
        <w:t xml:space="preserve"> в дальнейшем </w:t>
      </w:r>
      <w:r w:rsidR="0019212C" w:rsidRPr="005E32F7">
        <w:rPr>
          <w:rFonts w:ascii="Tahoma" w:hAnsi="Tahoma" w:cs="Tahoma"/>
          <w:b/>
          <w:szCs w:val="20"/>
        </w:rPr>
        <w:t>«Исполнитель»</w:t>
      </w:r>
      <w:r w:rsidR="0019212C" w:rsidRPr="005E32F7">
        <w:rPr>
          <w:rFonts w:ascii="Tahoma" w:hAnsi="Tahoma" w:cs="Tahoma"/>
          <w:szCs w:val="20"/>
        </w:rPr>
        <w:t xml:space="preserve">, в лице </w:t>
      </w:r>
      <w:r w:rsidR="007D25C5">
        <w:rPr>
          <w:rFonts w:ascii="Tahoma" w:eastAsia="Times New Roman" w:hAnsi="Tahoma" w:cs="Tahoma"/>
          <w:szCs w:val="20"/>
        </w:rPr>
        <w:t>__________________________________________</w:t>
      </w:r>
      <w:r w:rsidR="0019212C" w:rsidRPr="005E32F7">
        <w:rPr>
          <w:rFonts w:ascii="Tahoma" w:hAnsi="Tahoma" w:cs="Tahoma"/>
          <w:szCs w:val="20"/>
        </w:rPr>
        <w:t xml:space="preserve">, </w:t>
      </w:r>
      <w:r w:rsidR="00C11008" w:rsidRPr="005E32F7">
        <w:rPr>
          <w:rFonts w:ascii="Tahoma" w:hAnsi="Tahoma" w:cs="Tahoma"/>
          <w:szCs w:val="20"/>
        </w:rPr>
        <w:t>действующего</w:t>
      </w:r>
      <w:r w:rsidR="0052367F" w:rsidRPr="005E32F7">
        <w:rPr>
          <w:rFonts w:ascii="Tahoma" w:hAnsi="Tahoma" w:cs="Tahoma"/>
          <w:szCs w:val="20"/>
        </w:rPr>
        <w:t xml:space="preserve"> </w:t>
      </w:r>
      <w:r w:rsidR="0019212C" w:rsidRPr="005E32F7">
        <w:rPr>
          <w:rFonts w:ascii="Tahoma" w:hAnsi="Tahoma" w:cs="Tahoma"/>
          <w:szCs w:val="20"/>
        </w:rPr>
        <w:t xml:space="preserve">на основании </w:t>
      </w:r>
      <w:r w:rsidR="007D25C5">
        <w:rPr>
          <w:rFonts w:ascii="Tahoma" w:hAnsi="Tahoma" w:cs="Tahoma"/>
          <w:szCs w:val="20"/>
        </w:rPr>
        <w:t>_____________________</w:t>
      </w:r>
      <w:r w:rsidR="0019212C" w:rsidRPr="005E32F7">
        <w:rPr>
          <w:rFonts w:ascii="Tahoma" w:hAnsi="Tahoma" w:cs="Tahoma"/>
          <w:szCs w:val="20"/>
        </w:rPr>
        <w:t xml:space="preserve">, </w:t>
      </w:r>
      <w:permEnd w:id="1845825355"/>
      <w:r w:rsidR="0019212C" w:rsidRPr="005E32F7">
        <w:rPr>
          <w:rFonts w:ascii="Tahoma" w:hAnsi="Tahoma" w:cs="Tahoma"/>
          <w:szCs w:val="20"/>
        </w:rPr>
        <w:t>с другой стороны, вместе именуемые «Стороны», заключили настоящий договор, далее по тексту «Договор», о нижеследующем:</w:t>
      </w:r>
    </w:p>
    <w:p w14:paraId="71F95686" w14:textId="77777777" w:rsidR="0019212C" w:rsidRPr="005E32F7" w:rsidRDefault="0019212C" w:rsidP="00D2452E">
      <w:pPr>
        <w:widowControl w:val="0"/>
        <w:shd w:val="clear" w:color="auto" w:fill="FFFFFF"/>
        <w:autoSpaceDE w:val="0"/>
        <w:autoSpaceDN w:val="0"/>
        <w:adjustRightInd w:val="0"/>
        <w:spacing w:after="0" w:line="240" w:lineRule="auto"/>
        <w:contextualSpacing/>
        <w:rPr>
          <w:rFonts w:ascii="Tahoma" w:hAnsi="Tahoma" w:cs="Tahoma"/>
          <w:szCs w:val="20"/>
        </w:rPr>
      </w:pPr>
    </w:p>
    <w:p w14:paraId="05794D57" w14:textId="77777777" w:rsidR="009D2C7F" w:rsidRPr="005E32F7" w:rsidRDefault="0019212C" w:rsidP="00D2452E">
      <w:pPr>
        <w:pStyle w:val="30"/>
        <w:keepNext w:val="0"/>
        <w:keepLines w:val="0"/>
        <w:widowControl w:val="0"/>
        <w:numPr>
          <w:ilvl w:val="0"/>
          <w:numId w:val="5"/>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 xml:space="preserve">Предмет </w:t>
      </w:r>
      <w:r w:rsidR="00547EF0" w:rsidRPr="005E32F7">
        <w:rPr>
          <w:rFonts w:ascii="Tahoma" w:hAnsi="Tahoma" w:cs="Tahoma"/>
          <w:bCs w:val="0"/>
          <w:color w:val="000000" w:themeColor="text1"/>
          <w:sz w:val="20"/>
          <w:szCs w:val="20"/>
        </w:rPr>
        <w:t>Д</w:t>
      </w:r>
      <w:r w:rsidRPr="005E32F7">
        <w:rPr>
          <w:rFonts w:ascii="Tahoma" w:hAnsi="Tahoma" w:cs="Tahoma"/>
          <w:bCs w:val="0"/>
          <w:color w:val="000000" w:themeColor="text1"/>
          <w:sz w:val="20"/>
          <w:szCs w:val="20"/>
        </w:rPr>
        <w:t>оговора</w:t>
      </w:r>
    </w:p>
    <w:p w14:paraId="1998C36C" w14:textId="5280772B" w:rsidR="00711DA8" w:rsidRPr="005E32F7" w:rsidRDefault="00711DA8" w:rsidP="00D2452E">
      <w:pPr>
        <w:widowControl w:val="0"/>
        <w:numPr>
          <w:ilvl w:val="1"/>
          <w:numId w:val="5"/>
        </w:numPr>
        <w:tabs>
          <w:tab w:val="clear" w:pos="1866"/>
          <w:tab w:val="left" w:pos="142"/>
          <w:tab w:val="left" w:pos="709"/>
          <w:tab w:val="num" w:pos="2149"/>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 xml:space="preserve">Исполнитель обязуется оказать услуги по </w:t>
      </w:r>
      <w:permStart w:id="308045924" w:edGrp="everyone"/>
      <w:r w:rsidR="00107A6E">
        <w:rPr>
          <w:rFonts w:ascii="Tahoma" w:hAnsi="Tahoma" w:cs="Tahoma"/>
          <w:szCs w:val="20"/>
        </w:rPr>
        <w:t xml:space="preserve">техническому обслуживанию </w:t>
      </w:r>
      <w:r w:rsidR="007D25C5" w:rsidRPr="000A15F1">
        <w:rPr>
          <w:rFonts w:ascii="Tahoma" w:hAnsi="Tahoma" w:cs="Tahoma"/>
          <w:szCs w:val="20"/>
        </w:rPr>
        <w:t>(далее – ТО) кондиционеров</w:t>
      </w:r>
      <w:r w:rsidR="007D25C5">
        <w:rPr>
          <w:rFonts w:ascii="Tahoma" w:hAnsi="Tahoma" w:cs="Tahoma"/>
          <w:szCs w:val="20"/>
        </w:rPr>
        <w:t xml:space="preserve">, </w:t>
      </w:r>
      <w:permEnd w:id="308045924"/>
      <w:r w:rsidRPr="005E32F7">
        <w:rPr>
          <w:rFonts w:ascii="Tahoma" w:hAnsi="Tahoma" w:cs="Tahoma"/>
          <w:szCs w:val="20"/>
        </w:rPr>
        <w:t xml:space="preserve">далее по тексту «Услуги», в соответствии с Техническим Заданием Заказчика (Приложение </w:t>
      </w:r>
      <w:r w:rsidR="00E1457B" w:rsidRPr="005E32F7">
        <w:rPr>
          <w:rFonts w:ascii="Tahoma" w:hAnsi="Tahoma" w:cs="Tahoma"/>
          <w:szCs w:val="20"/>
        </w:rPr>
        <w:t>№1</w:t>
      </w:r>
      <w:r w:rsidRPr="005E32F7">
        <w:rPr>
          <w:rFonts w:ascii="Tahoma" w:hAnsi="Tahoma" w:cs="Tahoma"/>
          <w:szCs w:val="20"/>
        </w:rPr>
        <w:t xml:space="preserve"> к Договору)</w:t>
      </w:r>
      <w:r w:rsidR="00705E96" w:rsidRPr="005E32F7">
        <w:rPr>
          <w:rFonts w:ascii="Tahoma" w:hAnsi="Tahoma" w:cs="Tahoma"/>
          <w:szCs w:val="20"/>
        </w:rPr>
        <w:t xml:space="preserve"> далее по тексту «Задание»</w:t>
      </w:r>
      <w:r w:rsidRPr="005E32F7">
        <w:rPr>
          <w:rFonts w:ascii="Tahoma" w:hAnsi="Tahoma" w:cs="Tahoma"/>
          <w:szCs w:val="20"/>
        </w:rPr>
        <w:t xml:space="preserve"> в сроки, определенные настоящим Договором, а Заказчик обязуется принять их и оплати</w:t>
      </w:r>
      <w:r w:rsidR="009D2C7F" w:rsidRPr="005E32F7">
        <w:rPr>
          <w:rFonts w:ascii="Tahoma" w:hAnsi="Tahoma" w:cs="Tahoma"/>
          <w:szCs w:val="20"/>
        </w:rPr>
        <w:t>ть обусловленную Договором цену в порядке и на условиях, предусмотренных настоящим Договором.</w:t>
      </w:r>
    </w:p>
    <w:p w14:paraId="148DBE49" w14:textId="485969D4" w:rsidR="00711DA8" w:rsidRPr="005E32F7" w:rsidRDefault="00711DA8" w:rsidP="00D2452E">
      <w:pPr>
        <w:widowControl w:val="0"/>
        <w:tabs>
          <w:tab w:val="left" w:pos="142"/>
          <w:tab w:val="left" w:pos="709"/>
        </w:tabs>
        <w:autoSpaceDE w:val="0"/>
        <w:autoSpaceDN w:val="0"/>
        <w:adjustRightInd w:val="0"/>
        <w:spacing w:after="0" w:line="240" w:lineRule="auto"/>
        <w:contextualSpacing/>
        <w:jc w:val="both"/>
        <w:rPr>
          <w:rFonts w:ascii="Tahoma" w:hAnsi="Tahoma" w:cs="Tahoma"/>
          <w:szCs w:val="20"/>
        </w:rPr>
      </w:pPr>
      <w:permStart w:id="761600008" w:edGrp="everyone"/>
      <w:r w:rsidRPr="005E32F7">
        <w:rPr>
          <w:rFonts w:ascii="Tahoma" w:hAnsi="Tahoma" w:cs="Tahoma"/>
          <w:szCs w:val="20"/>
        </w:rPr>
        <w:t xml:space="preserve">          </w:t>
      </w:r>
      <w:r w:rsidR="00107A6E" w:rsidRPr="00FC4834">
        <w:rPr>
          <w:rFonts w:ascii="Tahoma" w:hAnsi="Tahoma" w:cs="Tahoma"/>
          <w:szCs w:val="20"/>
        </w:rPr>
        <w:t>Перечень подлежащих оказанию Услуг, в отношении которых должны быть оказаны Услуги (по тексту Договора – Объект (ы)) указаны в Задании Заказчика - Приложение №1</w:t>
      </w:r>
      <w:r w:rsidR="00821A9E">
        <w:rPr>
          <w:rFonts w:ascii="Tahoma" w:hAnsi="Tahoma" w:cs="Tahoma"/>
          <w:szCs w:val="20"/>
        </w:rPr>
        <w:t>, Приложение №4</w:t>
      </w:r>
      <w:r w:rsidR="00107A6E" w:rsidRPr="00FC4834">
        <w:rPr>
          <w:rFonts w:ascii="Tahoma" w:hAnsi="Tahoma" w:cs="Tahoma"/>
          <w:szCs w:val="20"/>
        </w:rPr>
        <w:t xml:space="preserve"> к Договору.</w:t>
      </w:r>
    </w:p>
    <w:permEnd w:id="761600008"/>
    <w:p w14:paraId="1CC9A4E7" w14:textId="71436A17" w:rsidR="00711DA8" w:rsidRPr="005E32F7" w:rsidRDefault="00711DA8" w:rsidP="00D2452E">
      <w:pPr>
        <w:widowControl w:val="0"/>
        <w:numPr>
          <w:ilvl w:val="1"/>
          <w:numId w:val="5"/>
        </w:numPr>
        <w:tabs>
          <w:tab w:val="clear" w:pos="1866"/>
          <w:tab w:val="left" w:pos="142"/>
          <w:tab w:val="left" w:pos="709"/>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Целью оказания Услуг по настоящему Договору является</w:t>
      </w:r>
      <w:permStart w:id="1928607570" w:edGrp="everyone"/>
      <w:r w:rsidRPr="005E32F7">
        <w:rPr>
          <w:rFonts w:ascii="Tahoma" w:hAnsi="Tahoma" w:cs="Tahoma"/>
          <w:szCs w:val="20"/>
        </w:rPr>
        <w:t xml:space="preserve"> </w:t>
      </w:r>
      <w:r w:rsidR="00107A6E" w:rsidRPr="000B54CC">
        <w:rPr>
          <w:rFonts w:ascii="Tahoma" w:hAnsi="Tahoma" w:cs="Tahoma"/>
        </w:rPr>
        <w:t xml:space="preserve">обеспечение надежной эксплуатации по назначению, работоспособности и технически исправного состояния </w:t>
      </w:r>
      <w:r w:rsidR="00107A6E" w:rsidRPr="000B54CC">
        <w:rPr>
          <w:rFonts w:ascii="Tahoma" w:hAnsi="Tahoma" w:cs="Tahoma"/>
          <w:szCs w:val="20"/>
        </w:rPr>
        <w:t>Объектов Заказчика</w:t>
      </w:r>
      <w:r w:rsidR="00107A6E">
        <w:rPr>
          <w:rFonts w:ascii="Tahoma" w:hAnsi="Tahoma" w:cs="Tahoma"/>
          <w:szCs w:val="20"/>
        </w:rPr>
        <w:t>.</w:t>
      </w:r>
    </w:p>
    <w:permEnd w:id="1928607570"/>
    <w:p w14:paraId="7EC7F619" w14:textId="42E33F23" w:rsidR="00711DA8" w:rsidRPr="005E32F7" w:rsidRDefault="00711DA8" w:rsidP="00D2452E">
      <w:pPr>
        <w:widowControl w:val="0"/>
        <w:numPr>
          <w:ilvl w:val="1"/>
          <w:numId w:val="5"/>
        </w:numPr>
        <w:tabs>
          <w:tab w:val="clear" w:pos="1866"/>
          <w:tab w:val="left" w:pos="142"/>
          <w:tab w:val="left" w:pos="709"/>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 xml:space="preserve">Услуги по настоящему Договору оказываются для </w:t>
      </w:r>
      <w:permStart w:id="1460359725" w:edGrp="everyone"/>
      <w:r w:rsidR="00107A6E">
        <w:rPr>
          <w:rFonts w:ascii="Tahoma" w:hAnsi="Tahoma" w:cs="Tahoma"/>
          <w:szCs w:val="20"/>
        </w:rPr>
        <w:t>Свердловского филиала АО «ЭнергосбыТ Плюс».</w:t>
      </w:r>
    </w:p>
    <w:permEnd w:id="1460359725"/>
    <w:p w14:paraId="58392886" w14:textId="745BD512" w:rsidR="00711DA8" w:rsidRPr="005E32F7" w:rsidRDefault="00711DA8" w:rsidP="00D2452E">
      <w:pPr>
        <w:widowControl w:val="0"/>
        <w:numPr>
          <w:ilvl w:val="1"/>
          <w:numId w:val="5"/>
        </w:numPr>
        <w:tabs>
          <w:tab w:val="clear" w:pos="1866"/>
          <w:tab w:val="left" w:pos="426"/>
          <w:tab w:val="left" w:pos="709"/>
        </w:tabs>
        <w:autoSpaceDE w:val="0"/>
        <w:autoSpaceDN w:val="0"/>
        <w:adjustRightInd w:val="0"/>
        <w:spacing w:after="0" w:line="240" w:lineRule="auto"/>
        <w:contextualSpacing/>
        <w:jc w:val="both"/>
        <w:rPr>
          <w:rFonts w:ascii="Tahoma" w:hAnsi="Tahoma" w:cs="Tahoma"/>
          <w:szCs w:val="20"/>
        </w:rPr>
      </w:pPr>
      <w:r w:rsidRPr="005E32F7">
        <w:rPr>
          <w:rFonts w:ascii="Tahoma" w:eastAsia="Times New Roman" w:hAnsi="Tahoma" w:cs="Tahoma"/>
          <w:szCs w:val="20"/>
        </w:rPr>
        <w:t xml:space="preserve">Предусмотренные настоящим Договором Услуги оказываются в полном соответствии с требованиями, </w:t>
      </w:r>
      <w:permStart w:id="341512176" w:edGrp="everyone"/>
      <w:r w:rsidR="00107A6E" w:rsidRPr="00711DA8">
        <w:rPr>
          <w:rFonts w:ascii="Tahoma" w:eastAsia="Times New Roman" w:hAnsi="Tahoma" w:cs="Tahoma"/>
          <w:szCs w:val="20"/>
        </w:rPr>
        <w:t xml:space="preserve">указанными в Задании </w:t>
      </w:r>
      <w:r w:rsidR="00107A6E" w:rsidRPr="00711DA8">
        <w:rPr>
          <w:rFonts w:ascii="Tahoma" w:hAnsi="Tahoma" w:cs="Tahoma"/>
          <w:szCs w:val="20"/>
        </w:rPr>
        <w:t>(Приложение № </w:t>
      </w:r>
      <w:r w:rsidR="00107A6E">
        <w:rPr>
          <w:rFonts w:ascii="Tahoma" w:hAnsi="Tahoma" w:cs="Tahoma"/>
          <w:szCs w:val="20"/>
        </w:rPr>
        <w:t>1</w:t>
      </w:r>
      <w:r w:rsidR="00107A6E" w:rsidRPr="00711DA8">
        <w:rPr>
          <w:rFonts w:ascii="Tahoma" w:hAnsi="Tahoma" w:cs="Tahoma"/>
          <w:szCs w:val="20"/>
        </w:rPr>
        <w:t xml:space="preserve"> к Договору) и действующим законодательством РФ.</w:t>
      </w:r>
      <w:r w:rsidRPr="005E32F7">
        <w:rPr>
          <w:rFonts w:ascii="Tahoma" w:hAnsi="Tahoma" w:cs="Tahoma"/>
          <w:szCs w:val="20"/>
        </w:rPr>
        <w:t xml:space="preserve"> </w:t>
      </w:r>
    </w:p>
    <w:p w14:paraId="23D477DF" w14:textId="59B7857D" w:rsidR="00711DA8" w:rsidRPr="005E32F7" w:rsidRDefault="00107A6E" w:rsidP="00D2452E">
      <w:pPr>
        <w:widowControl w:val="0"/>
        <w:numPr>
          <w:ilvl w:val="1"/>
          <w:numId w:val="5"/>
        </w:numPr>
        <w:tabs>
          <w:tab w:val="clear" w:pos="1866"/>
          <w:tab w:val="left" w:pos="426"/>
          <w:tab w:val="left" w:pos="709"/>
        </w:tabs>
        <w:autoSpaceDE w:val="0"/>
        <w:autoSpaceDN w:val="0"/>
        <w:adjustRightInd w:val="0"/>
        <w:spacing w:after="0" w:line="240" w:lineRule="auto"/>
        <w:contextualSpacing/>
        <w:jc w:val="both"/>
        <w:rPr>
          <w:rFonts w:ascii="Tahoma" w:hAnsi="Tahoma" w:cs="Tahoma"/>
          <w:szCs w:val="20"/>
        </w:rPr>
      </w:pPr>
      <w:r w:rsidRPr="00711DA8">
        <w:rPr>
          <w:rFonts w:ascii="Tahoma" w:eastAsia="Times New Roman" w:hAnsi="Tahoma" w:cs="Tahoma"/>
          <w:szCs w:val="20"/>
        </w:rPr>
        <w:t>В случае исключения каких-либо Услуг из объема, предусмотренного в Техническом задании (Приложение №1 к Договору) изменения вносятся Заказчиком в одностороннем порядке путем направления исполнителю письменного уведомления с соответствующей корректировкой Цены Услуг, с момента получения такого уведомления Договор считается измененным в соответствующей части.</w:t>
      </w:r>
    </w:p>
    <w:permEnd w:id="341512176"/>
    <w:p w14:paraId="29075BA9" w14:textId="759CCC86" w:rsidR="008A1990" w:rsidRDefault="00711DA8" w:rsidP="00D2452E">
      <w:pPr>
        <w:pStyle w:val="afffa"/>
        <w:numPr>
          <w:ilvl w:val="1"/>
          <w:numId w:val="5"/>
        </w:numPr>
        <w:tabs>
          <w:tab w:val="left" w:pos="426"/>
          <w:tab w:val="left" w:pos="709"/>
        </w:tabs>
        <w:spacing w:after="0" w:line="240" w:lineRule="auto"/>
        <w:jc w:val="both"/>
        <w:rPr>
          <w:rFonts w:ascii="Tahoma" w:hAnsi="Tahoma" w:cs="Tahoma"/>
          <w:szCs w:val="20"/>
        </w:rPr>
      </w:pPr>
      <w:r w:rsidRPr="005E32F7">
        <w:rPr>
          <w:rFonts w:ascii="Tahoma" w:hAnsi="Tahoma" w:cs="Tahoma"/>
          <w:szCs w:val="20"/>
        </w:rPr>
        <w:t>Исполнитель подтверждает, что у него имеются все лицензии и разрешения, необходимые для выполнения своих обязательств по Договору.</w:t>
      </w:r>
    </w:p>
    <w:p w14:paraId="6D42EC69" w14:textId="1B5DE728" w:rsidR="007F73DE" w:rsidRPr="00930AB0" w:rsidRDefault="007F73DE" w:rsidP="00107A6E">
      <w:pPr>
        <w:pStyle w:val="afffa"/>
        <w:tabs>
          <w:tab w:val="left" w:pos="142"/>
          <w:tab w:val="left" w:pos="1134"/>
        </w:tabs>
        <w:spacing w:after="0" w:line="240" w:lineRule="auto"/>
        <w:ind w:left="0"/>
        <w:jc w:val="both"/>
        <w:rPr>
          <w:rFonts w:ascii="Tahoma" w:eastAsia="Times New Roman" w:hAnsi="Tahoma" w:cs="Tahoma"/>
          <w:szCs w:val="20"/>
        </w:rPr>
      </w:pPr>
      <w:permStart w:id="537333300" w:edGrp="everyone"/>
    </w:p>
    <w:permEnd w:id="537333300"/>
    <w:p w14:paraId="1A543E56" w14:textId="77777777" w:rsidR="005434E7" w:rsidRPr="005E32F7" w:rsidRDefault="008A1990" w:rsidP="00D2452E">
      <w:pPr>
        <w:pStyle w:val="afffa"/>
        <w:tabs>
          <w:tab w:val="left" w:pos="426"/>
          <w:tab w:val="left" w:pos="709"/>
        </w:tabs>
        <w:spacing w:after="0" w:line="240" w:lineRule="auto"/>
        <w:ind w:left="0"/>
        <w:rPr>
          <w:rFonts w:ascii="Tahoma" w:hAnsi="Tahoma" w:cs="Tahoma"/>
          <w:szCs w:val="20"/>
        </w:rPr>
      </w:pPr>
      <w:r w:rsidRPr="005E32F7">
        <w:rPr>
          <w:rFonts w:ascii="Tahoma" w:hAnsi="Tahoma" w:cs="Tahoma"/>
          <w:szCs w:val="20"/>
        </w:rPr>
        <w:t xml:space="preserve"> </w:t>
      </w:r>
    </w:p>
    <w:p w14:paraId="2CE817D9" w14:textId="77777777" w:rsidR="00711DA8" w:rsidRPr="005E32F7" w:rsidRDefault="00711DA8" w:rsidP="00D2452E">
      <w:pPr>
        <w:pStyle w:val="afffa"/>
        <w:widowControl w:val="0"/>
        <w:numPr>
          <w:ilvl w:val="0"/>
          <w:numId w:val="36"/>
        </w:numPr>
        <w:spacing w:after="0" w:line="240" w:lineRule="auto"/>
        <w:ind w:left="0" w:firstLine="0"/>
        <w:jc w:val="center"/>
        <w:outlineLvl w:val="2"/>
        <w:rPr>
          <w:rFonts w:ascii="Tahoma" w:eastAsiaTheme="majorEastAsia" w:hAnsi="Tahoma" w:cs="Tahoma"/>
          <w:b/>
          <w:vanish/>
          <w:color w:val="000000" w:themeColor="text1"/>
          <w:szCs w:val="20"/>
        </w:rPr>
      </w:pPr>
    </w:p>
    <w:p w14:paraId="5EE7B8EC" w14:textId="77777777" w:rsidR="0019212C" w:rsidRPr="005E32F7" w:rsidRDefault="0019212C" w:rsidP="00D2452E">
      <w:pPr>
        <w:pStyle w:val="30"/>
        <w:keepNext w:val="0"/>
        <w:keepLines w:val="0"/>
        <w:widowControl w:val="0"/>
        <w:numPr>
          <w:ilvl w:val="0"/>
          <w:numId w:val="36"/>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 xml:space="preserve">Цена </w:t>
      </w:r>
      <w:r w:rsidR="00547EF0" w:rsidRPr="005E32F7">
        <w:rPr>
          <w:rFonts w:ascii="Tahoma" w:hAnsi="Tahoma" w:cs="Tahoma"/>
          <w:bCs w:val="0"/>
          <w:color w:val="000000" w:themeColor="text1"/>
          <w:sz w:val="20"/>
          <w:szCs w:val="20"/>
        </w:rPr>
        <w:t>Д</w:t>
      </w:r>
      <w:r w:rsidRPr="005E32F7">
        <w:rPr>
          <w:rFonts w:ascii="Tahoma" w:hAnsi="Tahoma" w:cs="Tahoma"/>
          <w:bCs w:val="0"/>
          <w:color w:val="000000" w:themeColor="text1"/>
          <w:sz w:val="20"/>
          <w:szCs w:val="20"/>
        </w:rPr>
        <w:t>оговора (</w:t>
      </w:r>
      <w:r w:rsidR="0069558B" w:rsidRPr="005E32F7">
        <w:rPr>
          <w:rFonts w:ascii="Tahoma" w:hAnsi="Tahoma" w:cs="Tahoma"/>
          <w:bCs w:val="0"/>
          <w:color w:val="000000" w:themeColor="text1"/>
          <w:sz w:val="20"/>
          <w:szCs w:val="20"/>
        </w:rPr>
        <w:t>Цена</w:t>
      </w:r>
      <w:r w:rsidRPr="005E32F7">
        <w:rPr>
          <w:rFonts w:ascii="Tahoma" w:hAnsi="Tahoma" w:cs="Tahoma"/>
          <w:bCs w:val="0"/>
          <w:color w:val="000000" w:themeColor="text1"/>
          <w:sz w:val="20"/>
          <w:szCs w:val="20"/>
        </w:rPr>
        <w:t xml:space="preserve"> </w:t>
      </w:r>
      <w:r w:rsidR="00DF488B" w:rsidRPr="005E32F7">
        <w:rPr>
          <w:rFonts w:ascii="Tahoma" w:hAnsi="Tahoma" w:cs="Tahoma"/>
          <w:bCs w:val="0"/>
          <w:color w:val="000000" w:themeColor="text1"/>
          <w:sz w:val="20"/>
          <w:szCs w:val="20"/>
        </w:rPr>
        <w:t>Услуг</w:t>
      </w:r>
      <w:r w:rsidRPr="005E32F7">
        <w:rPr>
          <w:rFonts w:ascii="Tahoma" w:hAnsi="Tahoma" w:cs="Tahoma"/>
          <w:bCs w:val="0"/>
          <w:color w:val="000000" w:themeColor="text1"/>
          <w:sz w:val="20"/>
          <w:szCs w:val="20"/>
        </w:rPr>
        <w:t>)</w:t>
      </w:r>
    </w:p>
    <w:p w14:paraId="7AAE0E72" w14:textId="117409A3" w:rsidR="00DD0379" w:rsidRPr="005E32F7" w:rsidRDefault="0019212C"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1" w:name="_Ref325969766"/>
      <w:r w:rsidRPr="005E32F7">
        <w:rPr>
          <w:rFonts w:ascii="Tahoma" w:hAnsi="Tahoma" w:cs="Tahoma"/>
          <w:szCs w:val="20"/>
        </w:rPr>
        <w:t xml:space="preserve">Цена (стоимость) подлежащих оказанию </w:t>
      </w:r>
      <w:r w:rsidR="00DF488B" w:rsidRPr="005E32F7">
        <w:rPr>
          <w:rFonts w:ascii="Tahoma" w:hAnsi="Tahoma" w:cs="Tahoma"/>
          <w:szCs w:val="20"/>
        </w:rPr>
        <w:t>Услуг</w:t>
      </w:r>
      <w:r w:rsidRPr="005E32F7">
        <w:rPr>
          <w:rFonts w:ascii="Tahoma" w:hAnsi="Tahoma" w:cs="Tahoma"/>
          <w:szCs w:val="20"/>
        </w:rPr>
        <w:t xml:space="preserve"> по настоящему Договору составляет </w:t>
      </w:r>
      <w:permStart w:id="2083662970" w:edGrp="everyone"/>
      <w:r w:rsidR="007D25C5">
        <w:rPr>
          <w:rFonts w:ascii="Tahoma" w:hAnsi="Tahoma" w:cs="Tahoma"/>
          <w:szCs w:val="20"/>
        </w:rPr>
        <w:t>_______________________________________________</w:t>
      </w:r>
      <w:r w:rsidR="00F400CC">
        <w:rPr>
          <w:rFonts w:ascii="Tahoma" w:hAnsi="Tahoma" w:cs="Tahoma"/>
          <w:szCs w:val="20"/>
        </w:rPr>
        <w:t>, в том числе НДС______________</w:t>
      </w:r>
      <w:r w:rsidR="00107A6E">
        <w:rPr>
          <w:rFonts w:ascii="Tahoma" w:hAnsi="Tahoma" w:cs="Tahoma"/>
          <w:szCs w:val="20"/>
        </w:rPr>
        <w:t xml:space="preserve"> </w:t>
      </w:r>
      <w:r w:rsidR="007D25C5" w:rsidRPr="00802BCA">
        <w:rPr>
          <w:rFonts w:ascii="Tahoma" w:eastAsia="Times New Roman" w:hAnsi="Tahoma" w:cs="Tahoma"/>
          <w:szCs w:val="20"/>
        </w:rPr>
        <w:t>и определена в Расчет</w:t>
      </w:r>
      <w:r w:rsidR="007D25C5">
        <w:rPr>
          <w:rFonts w:ascii="Tahoma" w:eastAsia="Times New Roman" w:hAnsi="Tahoma" w:cs="Tahoma"/>
          <w:szCs w:val="20"/>
        </w:rPr>
        <w:t>е</w:t>
      </w:r>
      <w:r w:rsidR="007D25C5" w:rsidRPr="00802BCA">
        <w:rPr>
          <w:rFonts w:ascii="Tahoma" w:eastAsia="Times New Roman" w:hAnsi="Tahoma" w:cs="Tahoma"/>
          <w:szCs w:val="20"/>
        </w:rPr>
        <w:t xml:space="preserve"> стоимости услуг (Приложение № 3 к Договору</w:t>
      </w:r>
      <w:r w:rsidR="007D25C5">
        <w:rPr>
          <w:rFonts w:ascii="Tahoma" w:eastAsia="Times New Roman" w:hAnsi="Tahoma" w:cs="Tahoma"/>
          <w:szCs w:val="20"/>
        </w:rPr>
        <w:t>)</w:t>
      </w:r>
      <w:permEnd w:id="2083662970"/>
      <w:r w:rsidRPr="005E32F7">
        <w:rPr>
          <w:rFonts w:ascii="Tahoma" w:hAnsi="Tahoma" w:cs="Tahoma"/>
          <w:szCs w:val="20"/>
        </w:rPr>
        <w:t xml:space="preserve">, далее по тексту «Цена </w:t>
      </w:r>
      <w:r w:rsidR="00AB67A1" w:rsidRPr="005E32F7">
        <w:rPr>
          <w:rFonts w:ascii="Tahoma" w:hAnsi="Tahoma" w:cs="Tahoma"/>
          <w:szCs w:val="20"/>
        </w:rPr>
        <w:t>Услуг</w:t>
      </w:r>
      <w:r w:rsidR="000D0523" w:rsidRPr="005E32F7">
        <w:rPr>
          <w:rFonts w:ascii="Tahoma" w:hAnsi="Tahoma" w:cs="Tahoma"/>
          <w:szCs w:val="20"/>
        </w:rPr>
        <w:t>»</w:t>
      </w:r>
      <w:r w:rsidR="000D0523" w:rsidRPr="005E32F7">
        <w:rPr>
          <w:rFonts w:ascii="Tahoma" w:hAnsi="Tahoma" w:cs="Tahoma"/>
          <w:b/>
          <w:szCs w:val="20"/>
        </w:rPr>
        <w:t xml:space="preserve"> </w:t>
      </w:r>
      <w:permStart w:id="1317807618" w:edGrp="everyone"/>
      <w:permEnd w:id="1317807618"/>
      <w:r w:rsidRPr="005E32F7">
        <w:rPr>
          <w:rFonts w:ascii="Tahoma" w:hAnsi="Tahoma" w:cs="Tahoma"/>
          <w:szCs w:val="20"/>
        </w:rPr>
        <w:t>.</w:t>
      </w:r>
      <w:bookmarkEnd w:id="1"/>
      <w:r w:rsidRPr="005E32F7">
        <w:rPr>
          <w:rFonts w:ascii="Tahoma" w:hAnsi="Tahoma" w:cs="Tahoma"/>
          <w:szCs w:val="20"/>
        </w:rPr>
        <w:t xml:space="preserve"> </w:t>
      </w:r>
    </w:p>
    <w:p w14:paraId="026D2E05" w14:textId="45085EC2" w:rsidR="00A6561A" w:rsidRPr="005E32F7" w:rsidRDefault="00A6561A"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 xml:space="preserve">Цена </w:t>
      </w:r>
      <w:r w:rsidR="0069558B" w:rsidRPr="005E32F7">
        <w:rPr>
          <w:rFonts w:ascii="Tahoma" w:hAnsi="Tahoma" w:cs="Tahoma"/>
          <w:szCs w:val="20"/>
        </w:rPr>
        <w:t>Услуг</w:t>
      </w:r>
      <w:r w:rsidRPr="005E32F7">
        <w:rPr>
          <w:rFonts w:ascii="Tahoma" w:hAnsi="Tahoma" w:cs="Tahoma"/>
          <w:szCs w:val="20"/>
        </w:rPr>
        <w:t xml:space="preserve"> включает накладные, </w:t>
      </w:r>
      <w:permStart w:id="399647883" w:edGrp="everyone"/>
      <w:r w:rsidR="00070DBA" w:rsidRPr="00D722C8">
        <w:rPr>
          <w:rFonts w:ascii="Tahoma" w:hAnsi="Tahoma" w:cs="Tahoma"/>
          <w:szCs w:val="20"/>
        </w:rPr>
        <w:t>доставк</w:t>
      </w:r>
      <w:r w:rsidR="00070DBA">
        <w:rPr>
          <w:rFonts w:ascii="Tahoma" w:hAnsi="Tahoma" w:cs="Tahoma"/>
          <w:szCs w:val="20"/>
        </w:rPr>
        <w:t>у</w:t>
      </w:r>
      <w:r w:rsidR="00070DBA" w:rsidRPr="00D722C8">
        <w:rPr>
          <w:rFonts w:ascii="Tahoma" w:hAnsi="Tahoma" w:cs="Tahoma"/>
          <w:szCs w:val="20"/>
        </w:rPr>
        <w:t xml:space="preserve"> материалов, оборудования, а также рабочих и специалистов на объект, их проживание в течение необходимого для проведения сервисного обслуживания времени</w:t>
      </w:r>
      <w:r w:rsidR="00070DBA" w:rsidRPr="00767643">
        <w:rPr>
          <w:rFonts w:ascii="Tahoma" w:hAnsi="Tahoma" w:cs="Tahoma"/>
          <w:i/>
          <w:szCs w:val="20"/>
        </w:rPr>
        <w:t>,</w:t>
      </w:r>
      <w:r w:rsidR="00070DBA">
        <w:rPr>
          <w:rFonts w:ascii="Tahoma" w:hAnsi="Tahoma" w:cs="Tahoma"/>
          <w:i/>
          <w:szCs w:val="20"/>
        </w:rPr>
        <w:t xml:space="preserve"> </w:t>
      </w:r>
      <w:r w:rsidR="00070DBA" w:rsidRPr="00D722C8">
        <w:rPr>
          <w:rFonts w:ascii="Tahoma" w:hAnsi="Tahoma" w:cs="Tahoma"/>
          <w:szCs w:val="20"/>
        </w:rPr>
        <w:t xml:space="preserve">дополнительные расходы (транспортные, </w:t>
      </w:r>
      <w:r w:rsidR="00070DBA" w:rsidRPr="009720B7">
        <w:rPr>
          <w:rFonts w:ascii="Tahoma" w:hAnsi="Tahoma" w:cs="Tahoma"/>
          <w:szCs w:val="20"/>
        </w:rPr>
        <w:t xml:space="preserve">автовышка, разборка-сборка подвесного </w:t>
      </w:r>
      <w:r w:rsidR="00070DBA">
        <w:rPr>
          <w:rFonts w:ascii="Tahoma" w:hAnsi="Tahoma" w:cs="Tahoma"/>
          <w:szCs w:val="20"/>
        </w:rPr>
        <w:t>потолка и т.д.)</w:t>
      </w:r>
      <w:r w:rsidRPr="005E32F7">
        <w:rPr>
          <w:rFonts w:ascii="Tahoma" w:hAnsi="Tahoma" w:cs="Tahoma"/>
          <w:szCs w:val="20"/>
        </w:rPr>
        <w:t>,</w:t>
      </w:r>
      <w:permEnd w:id="399647883"/>
      <w:r w:rsidRPr="005E32F7">
        <w:rPr>
          <w:rFonts w:ascii="Tahoma" w:hAnsi="Tahoma" w:cs="Tahoma"/>
          <w:szCs w:val="20"/>
        </w:rPr>
        <w:t xml:space="preserve"> компенсацию издержек Исполнителя </w:t>
      </w:r>
      <w:r w:rsidR="00716155" w:rsidRPr="005E32F7">
        <w:rPr>
          <w:rFonts w:ascii="Tahoma" w:eastAsia="Times New Roman" w:hAnsi="Tahoma" w:cs="Tahoma"/>
          <w:szCs w:val="20"/>
        </w:rPr>
        <w:t>связанных с исполнением обязательств по настоящему Договору</w:t>
      </w:r>
      <w:r w:rsidR="00716155" w:rsidRPr="005E32F7">
        <w:rPr>
          <w:rFonts w:ascii="Tahoma" w:hAnsi="Tahoma" w:cs="Tahoma"/>
          <w:szCs w:val="20"/>
        </w:rPr>
        <w:t xml:space="preserve"> </w:t>
      </w:r>
      <w:r w:rsidRPr="005E32F7">
        <w:rPr>
          <w:rFonts w:ascii="Tahoma" w:hAnsi="Tahoma" w:cs="Tahoma"/>
          <w:szCs w:val="20"/>
        </w:rPr>
        <w:t>и причитающееся ему вознаграждение.</w:t>
      </w:r>
    </w:p>
    <w:p w14:paraId="318B1A02" w14:textId="6CE8A8D7" w:rsidR="0019212C" w:rsidRPr="005E32F7" w:rsidRDefault="0019212C"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 xml:space="preserve">Цена </w:t>
      </w:r>
      <w:r w:rsidR="0069558B" w:rsidRPr="005E32F7">
        <w:rPr>
          <w:rFonts w:ascii="Tahoma" w:hAnsi="Tahoma" w:cs="Tahoma"/>
          <w:szCs w:val="20"/>
        </w:rPr>
        <w:t>Услуг</w:t>
      </w:r>
      <w:r w:rsidRPr="005E32F7">
        <w:rPr>
          <w:rFonts w:ascii="Tahoma" w:hAnsi="Tahoma" w:cs="Tahoma"/>
          <w:szCs w:val="20"/>
        </w:rPr>
        <w:t xml:space="preserve"> является фиксированной (твердой) и изменению не подлежит</w:t>
      </w:r>
      <w:r w:rsidR="00AB67A1" w:rsidRPr="005E32F7">
        <w:rPr>
          <w:rFonts w:ascii="Tahoma" w:hAnsi="Tahoma" w:cs="Tahoma"/>
          <w:szCs w:val="20"/>
        </w:rPr>
        <w:t xml:space="preserve"> за исключением случаев</w:t>
      </w:r>
      <w:r w:rsidR="00EF6948" w:rsidRPr="005E32F7">
        <w:rPr>
          <w:rFonts w:ascii="Tahoma" w:hAnsi="Tahoma" w:cs="Tahoma"/>
          <w:szCs w:val="20"/>
        </w:rPr>
        <w:t>,</w:t>
      </w:r>
      <w:r w:rsidR="00AB67A1" w:rsidRPr="005E32F7">
        <w:rPr>
          <w:rFonts w:ascii="Tahoma" w:hAnsi="Tahoma" w:cs="Tahoma"/>
          <w:szCs w:val="20"/>
        </w:rPr>
        <w:t xml:space="preserve"> предусмотренных Договоро</w:t>
      </w:r>
      <w:r w:rsidR="00EF6948" w:rsidRPr="005E32F7">
        <w:rPr>
          <w:rFonts w:ascii="Tahoma" w:hAnsi="Tahoma" w:cs="Tahoma"/>
          <w:szCs w:val="20"/>
        </w:rPr>
        <w:t>м</w:t>
      </w:r>
      <w:r w:rsidRPr="005E32F7">
        <w:rPr>
          <w:rFonts w:ascii="Tahoma" w:hAnsi="Tahoma" w:cs="Tahoma"/>
          <w:szCs w:val="20"/>
        </w:rPr>
        <w:t>.</w:t>
      </w:r>
    </w:p>
    <w:p w14:paraId="40718E4E" w14:textId="5DA7A6A6" w:rsidR="0019212C" w:rsidRPr="005E32F7" w:rsidRDefault="00070DBA" w:rsidP="00D2452E">
      <w:pPr>
        <w:widowControl w:val="0"/>
        <w:numPr>
          <w:ilvl w:val="1"/>
          <w:numId w:val="36"/>
        </w:numPr>
        <w:tabs>
          <w:tab w:val="clear" w:pos="1866"/>
          <w:tab w:val="num" w:pos="567"/>
        </w:tabs>
        <w:autoSpaceDE w:val="0"/>
        <w:autoSpaceDN w:val="0"/>
        <w:adjustRightInd w:val="0"/>
        <w:spacing w:after="0" w:line="240" w:lineRule="auto"/>
        <w:contextualSpacing/>
        <w:jc w:val="both"/>
        <w:rPr>
          <w:rFonts w:ascii="Tahoma" w:hAnsi="Tahoma" w:cs="Tahoma"/>
          <w:szCs w:val="20"/>
        </w:rPr>
      </w:pPr>
      <w:permStart w:id="553464752" w:edGrp="everyone"/>
      <w:r w:rsidRPr="00341108">
        <w:rPr>
          <w:rFonts w:ascii="Tahoma" w:hAnsi="Tahoma" w:cs="Tahoma"/>
          <w:szCs w:val="20"/>
        </w:rPr>
        <w:t>Заказчик имеет право в одностороннем порядке пересматривать Цену Услуг в сторону уменьшения, если объем фактически оказанных Услуг меньше, чем предусмотрено утвержденным Заданием</w:t>
      </w:r>
      <w:r w:rsidR="0019212C" w:rsidRPr="005E32F7">
        <w:rPr>
          <w:rFonts w:ascii="Tahoma" w:hAnsi="Tahoma" w:cs="Tahoma"/>
          <w:szCs w:val="20"/>
        </w:rPr>
        <w:t>.</w:t>
      </w:r>
    </w:p>
    <w:permEnd w:id="553464752"/>
    <w:p w14:paraId="73F85ADD" w14:textId="77777777" w:rsidR="00487DC7" w:rsidRDefault="00487DC7" w:rsidP="00487DC7">
      <w:pPr>
        <w:widowControl w:val="0"/>
        <w:numPr>
          <w:ilvl w:val="1"/>
          <w:numId w:val="36"/>
        </w:numPr>
        <w:tabs>
          <w:tab w:val="left" w:pos="567"/>
          <w:tab w:val="left" w:pos="993"/>
        </w:tabs>
        <w:autoSpaceDE w:val="0"/>
        <w:autoSpaceDN w:val="0"/>
        <w:adjustRightInd w:val="0"/>
        <w:spacing w:after="0" w:line="240" w:lineRule="auto"/>
        <w:contextualSpacing/>
        <w:jc w:val="both"/>
        <w:rPr>
          <w:rFonts w:ascii="Tahoma" w:hAnsi="Tahoma" w:cs="Tahoma"/>
          <w:szCs w:val="20"/>
        </w:rPr>
      </w:pPr>
      <w:r w:rsidRPr="00EB76CE">
        <w:rPr>
          <w:rFonts w:ascii="Tahoma" w:hAnsi="Tahoma" w:cs="Tahoma"/>
          <w:szCs w:val="20"/>
        </w:rPr>
        <w:t xml:space="preserve">Стороны договорились, что во всех случаях, когда у Исполнителя в процессе исполнения Договора возникает обязанность по уплате дополнительных налогов и сборов и/или уплате налогов и сборов в более высоком размере (в т.ч. НДС и любые иные прямые и косвенные налоги),как в связи с объективным обстоятельствами (включая изменение налогового законодательства, возникновение обязанности по уплате того или иного налога, увеличение ставки налога или налоговой базы, утрату прав на применение налоговых льгот или вычетов, на освобождение от уплаты налога или на применение специального налогового режима и т.п.), так и в связи с допущенными им самим ошибками при исчислении налогов и сборов (включая доначисление налогов по результатам налоговых проверок, подачи уточненных налоговых деклараций и т.п.), Цена Договора (и любые ее составляющие) изменению не подлежит, а увеличение налоговой нагрузки является предпринимательским риском Исполнителя. Исполнитель обязан самостоятельно исчислить и уплатить за свой счет любые дополнительные (повышенные) налоги и сборы (в т.ч. НДС и любые иные прямые и косвенные налоги), исходя из неизменной Цены Договора (ее составляющих), а также исполнить </w:t>
      </w:r>
      <w:r w:rsidRPr="00EB76CE">
        <w:rPr>
          <w:rFonts w:ascii="Tahoma" w:hAnsi="Tahoma" w:cs="Tahoma"/>
          <w:szCs w:val="20"/>
        </w:rPr>
        <w:lastRenderedPageBreak/>
        <w:t>в соответствии налоговым законодательством все обязанности, связанные с исчислением и уплатой таких налогов и сборов (включая оформление и предъявление счетов-фактур по НДС, любых иных необходимых документов и совершение иных действий, предусмотренных налоговым законодательством).</w:t>
      </w:r>
    </w:p>
    <w:p w14:paraId="5F6D0D11" w14:textId="7A839A8D" w:rsidR="00D20FA0" w:rsidRPr="00487DC7" w:rsidRDefault="00D20FA0" w:rsidP="00487DC7">
      <w:pPr>
        <w:pStyle w:val="afffa"/>
        <w:widowControl w:val="0"/>
        <w:shd w:val="clear" w:color="auto" w:fill="FFFFFF"/>
        <w:autoSpaceDE w:val="0"/>
        <w:autoSpaceDN w:val="0"/>
        <w:adjustRightInd w:val="0"/>
        <w:spacing w:after="0" w:line="240" w:lineRule="auto"/>
        <w:ind w:left="0"/>
        <w:jc w:val="both"/>
        <w:rPr>
          <w:rFonts w:ascii="Tahoma" w:hAnsi="Tahoma" w:cs="Tahoma"/>
          <w:szCs w:val="20"/>
        </w:rPr>
      </w:pPr>
    </w:p>
    <w:p w14:paraId="759B30FF" w14:textId="77777777" w:rsidR="0019212C" w:rsidRPr="005E32F7" w:rsidRDefault="0019212C" w:rsidP="00D2452E">
      <w:pPr>
        <w:pStyle w:val="30"/>
        <w:keepNext w:val="0"/>
        <w:keepLines w:val="0"/>
        <w:widowControl w:val="0"/>
        <w:numPr>
          <w:ilvl w:val="0"/>
          <w:numId w:val="36"/>
        </w:numPr>
        <w:spacing w:before="0" w:line="240" w:lineRule="auto"/>
        <w:ind w:left="0" w:firstLine="0"/>
        <w:contextualSpacing/>
        <w:jc w:val="center"/>
        <w:rPr>
          <w:rFonts w:ascii="Tahoma" w:hAnsi="Tahoma" w:cs="Tahoma"/>
          <w:bCs w:val="0"/>
          <w:color w:val="auto"/>
          <w:sz w:val="20"/>
          <w:szCs w:val="20"/>
        </w:rPr>
      </w:pPr>
      <w:r w:rsidRPr="005E32F7">
        <w:rPr>
          <w:rFonts w:ascii="Tahoma" w:hAnsi="Tahoma" w:cs="Tahoma"/>
          <w:bCs w:val="0"/>
          <w:color w:val="auto"/>
          <w:sz w:val="20"/>
          <w:szCs w:val="20"/>
        </w:rPr>
        <w:t>Порядок расчетов</w:t>
      </w:r>
    </w:p>
    <w:p w14:paraId="1C7725EA" w14:textId="425A92A1" w:rsidR="00CE7B93" w:rsidRDefault="00CE7B93" w:rsidP="00CE7B93">
      <w:pPr>
        <w:pStyle w:val="afffa"/>
        <w:overflowPunct w:val="0"/>
        <w:autoSpaceDE w:val="0"/>
        <w:autoSpaceDN w:val="0"/>
        <w:spacing w:after="0" w:line="240" w:lineRule="auto"/>
        <w:ind w:left="0"/>
        <w:jc w:val="both"/>
        <w:textAlignment w:val="baseline"/>
        <w:rPr>
          <w:rFonts w:ascii="Tahoma" w:eastAsia="Times New Roman" w:hAnsi="Tahoma" w:cs="Tahoma"/>
          <w:i/>
          <w:szCs w:val="20"/>
        </w:rPr>
      </w:pPr>
      <w:permStart w:id="2107133092" w:edGrp="everyone"/>
    </w:p>
    <w:p w14:paraId="24691AF5" w14:textId="46456AC5" w:rsidR="00C5368D" w:rsidRPr="005E32F7" w:rsidRDefault="00C5368D" w:rsidP="00D2452E">
      <w:pPr>
        <w:pStyle w:val="afffa"/>
        <w:numPr>
          <w:ilvl w:val="1"/>
          <w:numId w:val="9"/>
        </w:numPr>
        <w:overflowPunct w:val="0"/>
        <w:autoSpaceDE w:val="0"/>
        <w:autoSpaceDN w:val="0"/>
        <w:spacing w:after="0" w:line="240" w:lineRule="auto"/>
        <w:jc w:val="both"/>
        <w:textAlignment w:val="baseline"/>
        <w:rPr>
          <w:rFonts w:ascii="Tahoma" w:hAnsi="Tahoma" w:cs="Tahoma"/>
        </w:rPr>
      </w:pPr>
      <w:r w:rsidRPr="005E32F7">
        <w:rPr>
          <w:rFonts w:ascii="Tahoma" w:hAnsi="Tahoma" w:cs="Tahoma"/>
          <w:bCs/>
          <w:color w:val="000000"/>
          <w:szCs w:val="20"/>
        </w:rPr>
        <w:t>Расчет за оказанные Услуги производится в следующем порядке:</w:t>
      </w:r>
      <w:r w:rsidRPr="005E32F7">
        <w:rPr>
          <w:rFonts w:ascii="Tahoma" w:eastAsia="Times New Roman" w:hAnsi="Tahoma" w:cs="Tahoma"/>
          <w:szCs w:val="20"/>
        </w:rPr>
        <w:t xml:space="preserve"> </w:t>
      </w:r>
    </w:p>
    <w:p w14:paraId="099DF4C1" w14:textId="7DA1F23D" w:rsidR="00CA186B" w:rsidRPr="00135186" w:rsidRDefault="00CA186B" w:rsidP="00CA186B">
      <w:pPr>
        <w:pStyle w:val="afffa"/>
        <w:overflowPunct w:val="0"/>
        <w:autoSpaceDE w:val="0"/>
        <w:autoSpaceDN w:val="0"/>
        <w:spacing w:after="0" w:line="240" w:lineRule="auto"/>
        <w:ind w:left="0"/>
        <w:jc w:val="both"/>
        <w:textAlignment w:val="baseline"/>
        <w:rPr>
          <w:rFonts w:ascii="Tahoma" w:eastAsia="Times New Roman" w:hAnsi="Tahoma" w:cs="Tahoma"/>
          <w:i/>
          <w:szCs w:val="20"/>
        </w:rPr>
      </w:pPr>
      <w:r>
        <w:rPr>
          <w:rFonts w:ascii="Tahoma" w:hAnsi="Tahoma" w:cs="Tahoma"/>
          <w:bCs/>
          <w:color w:val="000000"/>
          <w:szCs w:val="20"/>
        </w:rPr>
        <w:t xml:space="preserve">окончательный расчёт </w:t>
      </w:r>
      <w:r w:rsidRPr="00214560">
        <w:rPr>
          <w:rFonts w:ascii="Tahoma" w:hAnsi="Tahoma" w:cs="Tahoma"/>
          <w:bCs/>
          <w:color w:val="000000" w:themeColor="text1"/>
          <w:szCs w:val="20"/>
        </w:rPr>
        <w:t xml:space="preserve">за оказанные </w:t>
      </w:r>
      <w:r w:rsidRPr="00FD68BA">
        <w:rPr>
          <w:rFonts w:ascii="Tahoma" w:hAnsi="Tahoma" w:cs="Tahoma"/>
          <w:bCs/>
          <w:i/>
          <w:color w:val="000000" w:themeColor="text1"/>
          <w:szCs w:val="20"/>
        </w:rPr>
        <w:t>Этап</w:t>
      </w:r>
      <w:r w:rsidR="004F22DF">
        <w:rPr>
          <w:rFonts w:ascii="Tahoma" w:hAnsi="Tahoma" w:cs="Tahoma"/>
          <w:bCs/>
          <w:i/>
          <w:color w:val="000000" w:themeColor="text1"/>
          <w:szCs w:val="20"/>
        </w:rPr>
        <w:t>ы</w:t>
      </w:r>
      <w:r w:rsidRPr="00FD68BA">
        <w:rPr>
          <w:rFonts w:ascii="Tahoma" w:hAnsi="Tahoma" w:cs="Tahoma"/>
          <w:bCs/>
          <w:i/>
          <w:color w:val="000000" w:themeColor="text1"/>
          <w:szCs w:val="20"/>
        </w:rPr>
        <w:t xml:space="preserve"> услу</w:t>
      </w:r>
      <w:r w:rsidRPr="00214560">
        <w:rPr>
          <w:rFonts w:ascii="Tahoma" w:hAnsi="Tahoma" w:cs="Tahoma"/>
          <w:bCs/>
          <w:color w:val="000000" w:themeColor="text1"/>
          <w:szCs w:val="20"/>
        </w:rPr>
        <w:t xml:space="preserve">г, производится </w:t>
      </w:r>
      <w:r w:rsidRPr="00214560">
        <w:rPr>
          <w:rFonts w:ascii="Tahoma" w:hAnsi="Tahoma" w:cs="Tahoma"/>
          <w:color w:val="000000" w:themeColor="text1"/>
        </w:rPr>
        <w:t xml:space="preserve">в течение </w:t>
      </w:r>
      <w:r w:rsidR="000B04E6">
        <w:rPr>
          <w:rFonts w:ascii="Tahoma" w:hAnsi="Tahoma" w:cs="Tahoma"/>
          <w:color w:val="000000" w:themeColor="text1"/>
        </w:rPr>
        <w:t>7</w:t>
      </w:r>
      <w:r w:rsidRPr="00214560">
        <w:rPr>
          <w:rFonts w:ascii="Tahoma" w:hAnsi="Tahoma" w:cs="Tahoma"/>
          <w:color w:val="000000" w:themeColor="text1"/>
        </w:rPr>
        <w:t xml:space="preserve"> рабочих дней с даты подписания Заказчиком подписанного и направленного Исполните</w:t>
      </w:r>
      <w:r w:rsidR="004F22DF">
        <w:rPr>
          <w:rFonts w:ascii="Tahoma" w:hAnsi="Tahoma" w:cs="Tahoma"/>
          <w:color w:val="000000" w:themeColor="text1"/>
        </w:rPr>
        <w:t>лем акта сдачи-приемки оказанного</w:t>
      </w:r>
      <w:r w:rsidRPr="00214560">
        <w:rPr>
          <w:rFonts w:ascii="Tahoma" w:hAnsi="Tahoma" w:cs="Tahoma"/>
          <w:color w:val="000000" w:themeColor="text1"/>
        </w:rPr>
        <w:t xml:space="preserve"> </w:t>
      </w:r>
      <w:r w:rsidRPr="00FD68BA">
        <w:rPr>
          <w:rFonts w:ascii="Tahoma" w:hAnsi="Tahoma" w:cs="Tahoma"/>
          <w:i/>
          <w:color w:val="000000" w:themeColor="text1"/>
        </w:rPr>
        <w:t>Этапа услуг</w:t>
      </w:r>
      <w:r w:rsidRPr="00214560">
        <w:rPr>
          <w:rFonts w:ascii="Tahoma" w:hAnsi="Tahoma" w:cs="Tahoma"/>
          <w:color w:val="000000" w:themeColor="text1"/>
        </w:rPr>
        <w:t xml:space="preserve"> на основании выставленного Исполнителем счета, путем перечисления денежных средств на расчетный счет Исполнителя или иными согласованными сторонами</w:t>
      </w:r>
      <w:r w:rsidRPr="00C14502">
        <w:rPr>
          <w:rFonts w:ascii="Tahoma" w:hAnsi="Tahoma" w:cs="Tahoma"/>
          <w:color w:val="000000" w:themeColor="text1"/>
        </w:rPr>
        <w:t>, не противоречащими законодательству РФ, в том числе путем передачи векселей и пр.</w:t>
      </w:r>
      <w:r w:rsidRPr="004B5AB3">
        <w:rPr>
          <w:rFonts w:ascii="Tahoma" w:eastAsia="Times New Roman" w:hAnsi="Tahoma" w:cs="Tahoma"/>
          <w:i/>
          <w:szCs w:val="20"/>
        </w:rPr>
        <w:t xml:space="preserve"> </w:t>
      </w:r>
    </w:p>
    <w:permEnd w:id="2107133092"/>
    <w:p w14:paraId="65A7A563" w14:textId="323D1269" w:rsidR="00BA459B" w:rsidRPr="005E32F7" w:rsidRDefault="00716155" w:rsidP="00D2452E">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E32F7">
        <w:rPr>
          <w:rFonts w:ascii="Tahoma" w:eastAsia="Times New Roman" w:hAnsi="Tahoma" w:cs="Tahoma"/>
          <w:szCs w:val="20"/>
        </w:rPr>
        <w:t xml:space="preserve"> Обязательства Заказчика по оплате Услуг прекращаются надлежащим исполнением в соответствующей части с момента наступления одного из следующих обстоятельств: а) </w:t>
      </w:r>
      <w:r w:rsidRPr="005E32F7">
        <w:rPr>
          <w:rFonts w:ascii="Tahoma" w:hAnsi="Tahoma" w:cs="Tahoma"/>
          <w:szCs w:val="20"/>
        </w:rPr>
        <w:t>списания денежных средств с корреспондентского счета Банка Заказчика (Плательщика)</w:t>
      </w:r>
      <w:r w:rsidRPr="005E32F7">
        <w:rPr>
          <w:rFonts w:ascii="Tahoma" w:eastAsia="Times New Roman" w:hAnsi="Tahoma" w:cs="Tahoma"/>
          <w:szCs w:val="20"/>
        </w:rPr>
        <w:t xml:space="preserve">; б) получения </w:t>
      </w:r>
      <w:r w:rsidR="00E31764" w:rsidRPr="005E32F7">
        <w:rPr>
          <w:rFonts w:ascii="Tahoma" w:eastAsia="Times New Roman" w:hAnsi="Tahoma" w:cs="Tahoma"/>
          <w:szCs w:val="20"/>
        </w:rPr>
        <w:t>Исполнителем</w:t>
      </w:r>
      <w:r w:rsidRPr="005E32F7">
        <w:rPr>
          <w:rFonts w:ascii="Tahoma" w:eastAsia="Times New Roman" w:hAnsi="Tahoma" w:cs="Tahoma"/>
          <w:szCs w:val="20"/>
        </w:rPr>
        <w:t xml:space="preserve"> уведомления (заявления) Заказчика об удержании (обращении денежных средств в пользу Заказчика) и/или зачете; в) в иных случаях, предусмотренных действующим законодательством Российской Федерации</w:t>
      </w:r>
      <w:permStart w:id="1541366062" w:edGrp="everyone"/>
      <w:r w:rsidRPr="005E32F7">
        <w:rPr>
          <w:rFonts w:ascii="Tahoma" w:eastAsia="Times New Roman" w:hAnsi="Tahoma" w:cs="Tahoma"/>
          <w:szCs w:val="20"/>
        </w:rPr>
        <w:t>.</w:t>
      </w:r>
      <w:permEnd w:id="1541366062"/>
    </w:p>
    <w:p w14:paraId="172FE13D" w14:textId="43B88C03" w:rsidR="00FB3113" w:rsidRPr="00DB2B9A" w:rsidRDefault="00AB67A1" w:rsidP="00FB3113">
      <w:pPr>
        <w:pStyle w:val="afffa"/>
        <w:numPr>
          <w:ilvl w:val="1"/>
          <w:numId w:val="9"/>
        </w:numPr>
        <w:tabs>
          <w:tab w:val="left" w:pos="426"/>
        </w:tabs>
        <w:overflowPunct w:val="0"/>
        <w:autoSpaceDE w:val="0"/>
        <w:autoSpaceDN w:val="0"/>
        <w:adjustRightInd w:val="0"/>
        <w:spacing w:after="0" w:line="240" w:lineRule="auto"/>
        <w:jc w:val="both"/>
        <w:textAlignment w:val="baseline"/>
        <w:rPr>
          <w:rFonts w:ascii="Tahoma" w:eastAsia="Times New Roman" w:hAnsi="Tahoma" w:cs="Tahoma"/>
          <w:szCs w:val="20"/>
        </w:rPr>
      </w:pPr>
      <w:r w:rsidRPr="00C941F3">
        <w:rPr>
          <w:rFonts w:ascii="Tahoma" w:eastAsia="Times New Roman" w:hAnsi="Tahoma" w:cs="Tahoma"/>
          <w:szCs w:val="20"/>
        </w:rPr>
        <w:t xml:space="preserve">Исполнение Заказчиком обязательств по оплате Услуг, в соответствии с условиями Договора, является встречным и обусловлено исполнением Исполнителем </w:t>
      </w:r>
      <w:r w:rsidR="00DB2B9A" w:rsidRPr="00C941F3">
        <w:rPr>
          <w:rFonts w:ascii="Tahoma" w:eastAsia="Times New Roman" w:hAnsi="Tahoma" w:cs="Tahoma"/>
          <w:szCs w:val="20"/>
        </w:rPr>
        <w:t xml:space="preserve">обязательства по оказанию Услуги </w:t>
      </w:r>
      <w:permStart w:id="1160139419" w:edGrp="everyone"/>
      <w:r w:rsidR="00FB3113" w:rsidRPr="00C941F3">
        <w:rPr>
          <w:rFonts w:ascii="Tahoma" w:eastAsia="Times New Roman" w:hAnsi="Tahoma" w:cs="Tahoma"/>
          <w:szCs w:val="20"/>
        </w:rPr>
        <w:t>подтвержденного подписанным Сторонами акта сдачи-приемки оказанных услуг</w:t>
      </w:r>
      <w:r w:rsidR="004F22DF">
        <w:rPr>
          <w:rFonts w:ascii="Tahoma" w:eastAsia="Times New Roman" w:hAnsi="Tahoma" w:cs="Tahoma"/>
          <w:szCs w:val="20"/>
        </w:rPr>
        <w:t>.</w:t>
      </w:r>
      <w:permEnd w:id="1160139419"/>
      <w:r w:rsidR="00FB3113" w:rsidRPr="00C941F3">
        <w:rPr>
          <w:rFonts w:ascii="Tahoma" w:eastAsia="Times New Roman" w:hAnsi="Tahoma" w:cs="Tahoma"/>
          <w:szCs w:val="20"/>
        </w:rPr>
        <w:t xml:space="preserve"> </w:t>
      </w:r>
      <w:permStart w:id="1056973413" w:edGrp="everyone"/>
      <w:r w:rsidR="00FB3113" w:rsidRPr="00DB2B9A">
        <w:rPr>
          <w:rFonts w:ascii="Tahoma" w:eastAsia="Times New Roman" w:hAnsi="Tahoma" w:cs="Tahoma"/>
          <w:szCs w:val="20"/>
        </w:rPr>
        <w:t xml:space="preserve"> </w:t>
      </w:r>
    </w:p>
    <w:permEnd w:id="1056973413"/>
    <w:p w14:paraId="465F734B" w14:textId="77777777" w:rsidR="0019212C" w:rsidRPr="005E32F7" w:rsidRDefault="00D21682" w:rsidP="00D2452E">
      <w:pPr>
        <w:pStyle w:val="afffa"/>
        <w:numPr>
          <w:ilvl w:val="1"/>
          <w:numId w:val="9"/>
        </w:numPr>
        <w:tabs>
          <w:tab w:val="left" w:pos="284"/>
        </w:tabs>
        <w:overflowPunct w:val="0"/>
        <w:autoSpaceDE w:val="0"/>
        <w:autoSpaceDN w:val="0"/>
        <w:adjustRightInd w:val="0"/>
        <w:spacing w:after="0" w:line="240" w:lineRule="auto"/>
        <w:jc w:val="both"/>
        <w:textAlignment w:val="baseline"/>
        <w:rPr>
          <w:rFonts w:ascii="Tahoma" w:eastAsia="Times New Roman" w:hAnsi="Tahoma" w:cs="Tahoma"/>
          <w:szCs w:val="20"/>
        </w:rPr>
      </w:pPr>
      <w:r w:rsidRPr="005E32F7">
        <w:rPr>
          <w:rFonts w:ascii="Tahoma" w:hAnsi="Tahoma" w:cs="Tahoma"/>
          <w:color w:val="000000"/>
          <w:szCs w:val="20"/>
        </w:rPr>
        <w:t xml:space="preserve">Стороны ежеквартально производят сверку расчетов. Результаты расчетов </w:t>
      </w:r>
      <w:r w:rsidR="00547EF0" w:rsidRPr="005E32F7">
        <w:rPr>
          <w:rFonts w:ascii="Tahoma" w:hAnsi="Tahoma" w:cs="Tahoma"/>
          <w:color w:val="000000"/>
          <w:szCs w:val="20"/>
        </w:rPr>
        <w:t>С</w:t>
      </w:r>
      <w:r w:rsidRPr="005E32F7">
        <w:rPr>
          <w:rFonts w:ascii="Tahoma" w:hAnsi="Tahoma" w:cs="Tahoma"/>
          <w:color w:val="000000"/>
          <w:szCs w:val="20"/>
        </w:rPr>
        <w:t>тороны оформляют актом и направляют в адрес Заказчика до 10 числа месяца следующего за окончанием квартала.</w:t>
      </w:r>
    </w:p>
    <w:p w14:paraId="56D6EB45" w14:textId="77777777" w:rsidR="00DD1488" w:rsidRPr="005E32F7" w:rsidRDefault="00DD1488" w:rsidP="00D2452E">
      <w:pPr>
        <w:pStyle w:val="afffa"/>
        <w:numPr>
          <w:ilvl w:val="1"/>
          <w:numId w:val="9"/>
        </w:numPr>
        <w:overflowPunct w:val="0"/>
        <w:autoSpaceDE w:val="0"/>
        <w:autoSpaceDN w:val="0"/>
        <w:adjustRightInd w:val="0"/>
        <w:spacing w:after="0" w:line="240" w:lineRule="auto"/>
        <w:jc w:val="both"/>
        <w:textAlignment w:val="baseline"/>
        <w:rPr>
          <w:rFonts w:ascii="Tahoma" w:eastAsia="Times New Roman" w:hAnsi="Tahoma" w:cs="Tahoma"/>
          <w:b/>
          <w:szCs w:val="20"/>
        </w:rPr>
      </w:pPr>
      <w:permStart w:id="192362566" w:edGrp="everyone"/>
      <w:r w:rsidRPr="005E32F7">
        <w:rPr>
          <w:rFonts w:ascii="Tahoma" w:eastAsia="Times New Roman" w:hAnsi="Tahoma" w:cs="Tahoma"/>
          <w:b/>
          <w:szCs w:val="20"/>
        </w:rPr>
        <w:t>Обязанности Исполнителя по предоставлению информации</w:t>
      </w:r>
    </w:p>
    <w:p w14:paraId="0E0CACE8" w14:textId="00AC2DAB" w:rsidR="000435A1" w:rsidRPr="005E32F7" w:rsidRDefault="000435A1" w:rsidP="00D2452E">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E32F7">
        <w:rPr>
          <w:rFonts w:ascii="Tahoma" w:eastAsia="Times New Roman" w:hAnsi="Tahoma" w:cs="Tahoma"/>
          <w:szCs w:val="20"/>
        </w:rPr>
        <w:t xml:space="preserve">Исполнитель обязуется в течение </w:t>
      </w:r>
      <w:r w:rsidR="00810B2C">
        <w:rPr>
          <w:rFonts w:ascii="Tahoma" w:eastAsia="Times New Roman" w:hAnsi="Tahoma" w:cs="Tahoma"/>
          <w:szCs w:val="20"/>
        </w:rPr>
        <w:t>10</w:t>
      </w:r>
      <w:r w:rsidRPr="005E32F7">
        <w:rPr>
          <w:rFonts w:ascii="Tahoma" w:eastAsia="Times New Roman" w:hAnsi="Tahoma" w:cs="Tahoma"/>
          <w:szCs w:val="20"/>
        </w:rPr>
        <w:t xml:space="preserve"> дней по истечении месяца, в котором были оказаны Услуги</w:t>
      </w:r>
      <w:r w:rsidR="000B767B" w:rsidRPr="005E32F7">
        <w:rPr>
          <w:rFonts w:ascii="Tahoma" w:eastAsia="Times New Roman" w:hAnsi="Tahoma" w:cs="Tahoma"/>
          <w:szCs w:val="20"/>
        </w:rPr>
        <w:t>/по запросам Заказчика</w:t>
      </w:r>
      <w:r w:rsidRPr="005E32F7">
        <w:rPr>
          <w:rFonts w:ascii="Tahoma" w:eastAsia="Times New Roman" w:hAnsi="Tahoma" w:cs="Tahoma"/>
          <w:szCs w:val="20"/>
        </w:rPr>
        <w:t>, предоставлять Заказчику следующую информацию:</w:t>
      </w:r>
    </w:p>
    <w:p w14:paraId="1751F6E8" w14:textId="77777777" w:rsidR="00DD1488" w:rsidRPr="005E32F7" w:rsidRDefault="00DD1488" w:rsidP="00D2452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E32F7">
        <w:rPr>
          <w:rFonts w:ascii="Tahoma" w:eastAsia="Times New Roman" w:hAnsi="Tahoma" w:cs="Tahoma"/>
          <w:szCs w:val="20"/>
        </w:rPr>
        <w:t>- выписки из книги продаж с отражением счетов-фактур, выставленных в адрес Заказчика за отчетный период;</w:t>
      </w:r>
    </w:p>
    <w:p w14:paraId="3E79E5B8" w14:textId="77777777" w:rsidR="00DD1488" w:rsidRPr="005E32F7" w:rsidRDefault="00DD1488" w:rsidP="00D2452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E32F7">
        <w:rPr>
          <w:rFonts w:ascii="Tahoma" w:eastAsia="Times New Roman" w:hAnsi="Tahoma" w:cs="Tahoma"/>
          <w:szCs w:val="20"/>
        </w:rPr>
        <w:t>- декларации по НДС, отражающие сведения счетов-фактур по операциям с Заказчиком, с отметкой налогового органа об их получении;</w:t>
      </w:r>
    </w:p>
    <w:p w14:paraId="656E899A" w14:textId="77777777" w:rsidR="00DD1488" w:rsidRPr="005E32F7" w:rsidRDefault="00DD1488" w:rsidP="00D2452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E32F7">
        <w:rPr>
          <w:rFonts w:ascii="Tahoma" w:eastAsia="Times New Roman" w:hAnsi="Tahoma" w:cs="Tahoma"/>
          <w:szCs w:val="20"/>
        </w:rPr>
        <w:t>- выписки из ведомости учета расчетов и прочих операций с Заказчиком в разрезе платежных поручений, отгрузок, входящих и исходящих сальдо расчетов за отчетный период.</w:t>
      </w:r>
    </w:p>
    <w:p w14:paraId="5CA1B6E7" w14:textId="77777777" w:rsidR="00DD1488" w:rsidRPr="005E32F7" w:rsidRDefault="00DD1488" w:rsidP="00D2452E">
      <w:pPr>
        <w:pStyle w:val="afffa"/>
        <w:overflowPunct w:val="0"/>
        <w:autoSpaceDE w:val="0"/>
        <w:autoSpaceDN w:val="0"/>
        <w:adjustRightInd w:val="0"/>
        <w:spacing w:after="0" w:line="240" w:lineRule="auto"/>
        <w:ind w:left="0"/>
        <w:jc w:val="both"/>
        <w:textAlignment w:val="baseline"/>
        <w:rPr>
          <w:rFonts w:ascii="Tahoma" w:eastAsia="Times New Roman" w:hAnsi="Tahoma" w:cs="Tahoma"/>
          <w:szCs w:val="20"/>
        </w:rPr>
      </w:pPr>
      <w:r w:rsidRPr="005E32F7">
        <w:rPr>
          <w:rFonts w:ascii="Tahoma" w:eastAsia="Times New Roman" w:hAnsi="Tahoma" w:cs="Tahoma"/>
          <w:szCs w:val="20"/>
        </w:rPr>
        <w:t xml:space="preserve"> Информация предоставляется Исполнителем в виде документов (копий документов), заверенных подписью руководителя или иного уполномоченного лица Исполнителя и печатью Исполнителя.</w:t>
      </w:r>
    </w:p>
    <w:p w14:paraId="42F2B394" w14:textId="77777777" w:rsidR="00DD1488" w:rsidRPr="005E32F7" w:rsidRDefault="00DD1488" w:rsidP="00D2452E">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E32F7">
        <w:rPr>
          <w:rFonts w:ascii="Tahoma" w:eastAsia="Times New Roman" w:hAnsi="Tahoma" w:cs="Tahoma"/>
          <w:szCs w:val="20"/>
        </w:rPr>
        <w:t>В течение трех календарных дней с момента наступления события в письменном виде Исполнитель обязан уведомлять Заказчика о внесении изменений в налоговую отчетность (например, сторнирование операций, исключение их доходов), которые прямо или косвенно влекут риск возникновения налоговых претензий к Заказчику по Договору со стороны налогового органа.</w:t>
      </w:r>
    </w:p>
    <w:p w14:paraId="73E011AD" w14:textId="30FD6C65" w:rsidR="00DD1488" w:rsidRPr="005E32F7" w:rsidRDefault="004954CB" w:rsidP="00D2452E">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Pr>
          <w:rFonts w:ascii="Tahoma" w:eastAsia="Times New Roman" w:hAnsi="Tahoma" w:cs="Tahoma"/>
          <w:szCs w:val="20"/>
        </w:rPr>
        <w:t>Обязанности, указанные в п.3.5</w:t>
      </w:r>
      <w:r w:rsidR="00DD1488" w:rsidRPr="005E32F7">
        <w:rPr>
          <w:rFonts w:ascii="Tahoma" w:eastAsia="Times New Roman" w:hAnsi="Tahoma" w:cs="Tahoma"/>
          <w:szCs w:val="20"/>
        </w:rPr>
        <w:t>. Договора, сохраняются за Исполнителем после окончания срока действия Договора в отношении услуг, оказанных по Договору</w:t>
      </w:r>
      <w:r w:rsidR="000B767B" w:rsidRPr="005E32F7">
        <w:rPr>
          <w:rFonts w:ascii="Tahoma" w:eastAsia="Times New Roman" w:hAnsi="Tahoma" w:cs="Tahoma"/>
          <w:szCs w:val="20"/>
        </w:rPr>
        <w:t>.</w:t>
      </w:r>
    </w:p>
    <w:p w14:paraId="7612FCAD" w14:textId="77777777" w:rsidR="000B767B" w:rsidRPr="005E32F7" w:rsidRDefault="000B767B" w:rsidP="00D2452E">
      <w:pPr>
        <w:pStyle w:val="afffa"/>
        <w:numPr>
          <w:ilvl w:val="2"/>
          <w:numId w:val="9"/>
        </w:numPr>
        <w:overflowPunct w:val="0"/>
        <w:autoSpaceDE w:val="0"/>
        <w:autoSpaceDN w:val="0"/>
        <w:adjustRightInd w:val="0"/>
        <w:spacing w:after="0" w:line="240" w:lineRule="auto"/>
        <w:jc w:val="both"/>
        <w:textAlignment w:val="baseline"/>
        <w:rPr>
          <w:rFonts w:ascii="Tahoma" w:eastAsia="Times New Roman" w:hAnsi="Tahoma" w:cs="Tahoma"/>
          <w:szCs w:val="20"/>
        </w:rPr>
      </w:pPr>
      <w:r w:rsidRPr="005E32F7">
        <w:rPr>
          <w:rFonts w:ascii="Tahoma" w:hAnsi="Tahoma" w:cs="Tahoma"/>
          <w:iCs/>
          <w:szCs w:val="20"/>
        </w:rPr>
        <w:t>Исполнитель в полном объеме компенсирует Заказчику убытки, возникшие в результате налоговых претензий, по причине действий либо бездействия Исполнителя, связанных с недобросовестным исполнением своих налоговых обязательств в отношении доходов, полученных от Заказчика.</w:t>
      </w:r>
    </w:p>
    <w:permEnd w:id="192362566"/>
    <w:p w14:paraId="5174692A" w14:textId="77777777" w:rsidR="00FA29A2" w:rsidRPr="005E32F7" w:rsidRDefault="000B767B" w:rsidP="00D2452E">
      <w:pPr>
        <w:pStyle w:val="afffa"/>
        <w:numPr>
          <w:ilvl w:val="1"/>
          <w:numId w:val="9"/>
        </w:numPr>
        <w:spacing w:after="0" w:line="240" w:lineRule="auto"/>
        <w:jc w:val="both"/>
        <w:rPr>
          <w:rFonts w:ascii="Tahoma" w:eastAsia="Times New Roman" w:hAnsi="Tahoma" w:cs="Tahoma"/>
          <w:szCs w:val="20"/>
        </w:rPr>
      </w:pPr>
      <w:r w:rsidRPr="005E32F7">
        <w:rPr>
          <w:rFonts w:ascii="Tahoma" w:eastAsia="Times New Roman" w:hAnsi="Tahoma" w:cs="Tahoma"/>
          <w:szCs w:val="20"/>
        </w:rPr>
        <w:t>Стороны особо отмечают, порядок расчетов, предусмотренный настоящим Договором, не предоставляет Исполнителю права требовать с Заказчика за период пользования денежными средствами уплаты процентов за пользование денежными средствами (законных процентов), предусмотренных ст. 317.1</w:t>
      </w:r>
      <w:permStart w:id="510667482" w:edGrp="everyone"/>
      <w:r w:rsidRPr="005E32F7">
        <w:rPr>
          <w:rFonts w:ascii="Tahoma" w:eastAsia="Times New Roman" w:hAnsi="Tahoma" w:cs="Tahoma"/>
          <w:szCs w:val="20"/>
        </w:rPr>
        <w:t xml:space="preserve">, ст.395 </w:t>
      </w:r>
      <w:permEnd w:id="510667482"/>
      <w:r w:rsidRPr="005E32F7">
        <w:rPr>
          <w:rFonts w:ascii="Tahoma" w:eastAsia="Times New Roman" w:hAnsi="Tahoma" w:cs="Tahoma"/>
          <w:szCs w:val="20"/>
        </w:rPr>
        <w:t>Гражданского кодекса Российской Федерации, процентов за пользование чужими денежными средствами, неустоек, пеней и иных финансовых санкций.</w:t>
      </w:r>
    </w:p>
    <w:p w14:paraId="79F354E2" w14:textId="77777777" w:rsidR="00270C21" w:rsidRPr="005E32F7" w:rsidRDefault="00270C21" w:rsidP="00D2452E">
      <w:pPr>
        <w:pStyle w:val="afffa"/>
        <w:spacing w:after="0" w:line="240" w:lineRule="auto"/>
        <w:ind w:left="0"/>
        <w:rPr>
          <w:rFonts w:ascii="Tahoma" w:eastAsia="Times New Roman" w:hAnsi="Tahoma" w:cs="Tahoma"/>
          <w:szCs w:val="20"/>
        </w:rPr>
      </w:pPr>
    </w:p>
    <w:p w14:paraId="070C6022" w14:textId="77777777" w:rsidR="0019212C" w:rsidRPr="005E32F7" w:rsidRDefault="0019212C" w:rsidP="00D2452E">
      <w:pPr>
        <w:pStyle w:val="30"/>
        <w:keepNext w:val="0"/>
        <w:keepLines w:val="0"/>
        <w:widowControl w:val="0"/>
        <w:numPr>
          <w:ilvl w:val="0"/>
          <w:numId w:val="36"/>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 xml:space="preserve">Срок оказания </w:t>
      </w:r>
      <w:r w:rsidR="00DF488B" w:rsidRPr="005E32F7">
        <w:rPr>
          <w:rFonts w:ascii="Tahoma" w:hAnsi="Tahoma" w:cs="Tahoma"/>
          <w:bCs w:val="0"/>
          <w:color w:val="000000" w:themeColor="text1"/>
          <w:sz w:val="20"/>
          <w:szCs w:val="20"/>
        </w:rPr>
        <w:t>Услуг</w:t>
      </w:r>
    </w:p>
    <w:p w14:paraId="00D0BFEA" w14:textId="77777777" w:rsidR="00283E00" w:rsidRPr="005E32F7" w:rsidRDefault="00283E00" w:rsidP="00D2452E">
      <w:pPr>
        <w:widowControl w:val="0"/>
        <w:numPr>
          <w:ilvl w:val="1"/>
          <w:numId w:val="36"/>
        </w:numPr>
        <w:tabs>
          <w:tab w:val="num" w:pos="567"/>
        </w:tabs>
        <w:autoSpaceDE w:val="0"/>
        <w:autoSpaceDN w:val="0"/>
        <w:adjustRightInd w:val="0"/>
        <w:spacing w:after="0" w:line="240" w:lineRule="auto"/>
        <w:jc w:val="both"/>
        <w:rPr>
          <w:rFonts w:ascii="Tahoma" w:hAnsi="Tahoma" w:cs="Tahoma"/>
          <w:szCs w:val="20"/>
        </w:rPr>
      </w:pPr>
      <w:r w:rsidRPr="005E32F7">
        <w:rPr>
          <w:rFonts w:ascii="Tahoma" w:hAnsi="Tahoma" w:cs="Tahoma"/>
          <w:szCs w:val="20"/>
        </w:rPr>
        <w:t>Сроки оказания Услуг:</w:t>
      </w:r>
    </w:p>
    <w:p w14:paraId="635F1307" w14:textId="450B8D63" w:rsidR="00283E00" w:rsidRPr="005E32F7" w:rsidRDefault="00283E00" w:rsidP="00D2452E">
      <w:pPr>
        <w:shd w:val="clear" w:color="auto" w:fill="FFFFFF"/>
        <w:tabs>
          <w:tab w:val="num" w:pos="567"/>
        </w:tabs>
        <w:spacing w:after="0" w:line="240" w:lineRule="auto"/>
        <w:jc w:val="both"/>
        <w:rPr>
          <w:rFonts w:ascii="Tahoma" w:hAnsi="Tahoma" w:cs="Tahoma"/>
          <w:szCs w:val="20"/>
        </w:rPr>
      </w:pPr>
      <w:permStart w:id="1244414094" w:edGrp="everyone"/>
      <w:r w:rsidRPr="005E32F7">
        <w:rPr>
          <w:rFonts w:ascii="Tahoma" w:hAnsi="Tahoma" w:cs="Tahoma"/>
          <w:szCs w:val="20"/>
        </w:rPr>
        <w:t xml:space="preserve">Общий срок оказания Услуг с </w:t>
      </w:r>
      <w:bookmarkStart w:id="2" w:name="Начало_выполнения_работ"/>
      <w:r w:rsidRPr="005E32F7">
        <w:rPr>
          <w:rFonts w:ascii="Tahoma" w:hAnsi="Tahoma" w:cs="Tahoma"/>
          <w:szCs w:val="20"/>
        </w:rPr>
        <w:t>«</w:t>
      </w:r>
      <w:r w:rsidR="006F39DA">
        <w:rPr>
          <w:rFonts w:ascii="Tahoma" w:hAnsi="Tahoma" w:cs="Tahoma"/>
          <w:szCs w:val="20"/>
        </w:rPr>
        <w:t>15</w:t>
      </w:r>
      <w:r w:rsidRPr="005E32F7">
        <w:rPr>
          <w:rFonts w:ascii="Tahoma" w:hAnsi="Tahoma" w:cs="Tahoma"/>
          <w:szCs w:val="20"/>
        </w:rPr>
        <w:t xml:space="preserve">» </w:t>
      </w:r>
      <w:r w:rsidR="00810B2C">
        <w:rPr>
          <w:rFonts w:ascii="Tahoma" w:hAnsi="Tahoma" w:cs="Tahoma"/>
          <w:szCs w:val="20"/>
        </w:rPr>
        <w:t>апреля</w:t>
      </w:r>
      <w:r w:rsidRPr="005E32F7">
        <w:rPr>
          <w:rFonts w:ascii="Tahoma" w:hAnsi="Tahoma" w:cs="Tahoma"/>
          <w:szCs w:val="20"/>
        </w:rPr>
        <w:t xml:space="preserve"> 20</w:t>
      </w:r>
      <w:r w:rsidR="00810B2C">
        <w:rPr>
          <w:rFonts w:ascii="Tahoma" w:hAnsi="Tahoma" w:cs="Tahoma"/>
          <w:szCs w:val="20"/>
        </w:rPr>
        <w:t>25</w:t>
      </w:r>
      <w:r w:rsidRPr="005E32F7">
        <w:rPr>
          <w:rFonts w:ascii="Tahoma" w:hAnsi="Tahoma" w:cs="Tahoma"/>
          <w:szCs w:val="20"/>
        </w:rPr>
        <w:t xml:space="preserve"> г.</w:t>
      </w:r>
      <w:bookmarkEnd w:id="2"/>
      <w:r w:rsidRPr="005E32F7">
        <w:rPr>
          <w:rFonts w:ascii="Tahoma" w:hAnsi="Tahoma" w:cs="Tahoma"/>
          <w:bCs/>
          <w:szCs w:val="20"/>
        </w:rPr>
        <w:t xml:space="preserve"> </w:t>
      </w:r>
      <w:r w:rsidRPr="005E32F7">
        <w:rPr>
          <w:rFonts w:ascii="Tahoma" w:hAnsi="Tahoma" w:cs="Tahoma"/>
          <w:szCs w:val="20"/>
        </w:rPr>
        <w:t xml:space="preserve"> по </w:t>
      </w:r>
      <w:bookmarkStart w:id="3" w:name="Окончание_выполнения_работ"/>
      <w:r w:rsidRPr="005E32F7">
        <w:rPr>
          <w:rFonts w:ascii="Tahoma" w:hAnsi="Tahoma" w:cs="Tahoma"/>
          <w:szCs w:val="20"/>
        </w:rPr>
        <w:t>«</w:t>
      </w:r>
      <w:r w:rsidR="00810B2C">
        <w:rPr>
          <w:rFonts w:ascii="Tahoma" w:hAnsi="Tahoma" w:cs="Tahoma"/>
          <w:szCs w:val="20"/>
        </w:rPr>
        <w:t>01</w:t>
      </w:r>
      <w:r w:rsidRPr="005E32F7">
        <w:rPr>
          <w:rFonts w:ascii="Tahoma" w:hAnsi="Tahoma" w:cs="Tahoma"/>
          <w:szCs w:val="20"/>
        </w:rPr>
        <w:t xml:space="preserve">» </w:t>
      </w:r>
      <w:r w:rsidR="006F39DA">
        <w:rPr>
          <w:rFonts w:ascii="Tahoma" w:hAnsi="Tahoma" w:cs="Tahoma"/>
          <w:szCs w:val="20"/>
        </w:rPr>
        <w:t>октября</w:t>
      </w:r>
      <w:r w:rsidRPr="005E32F7">
        <w:rPr>
          <w:rFonts w:ascii="Tahoma" w:hAnsi="Tahoma" w:cs="Tahoma"/>
          <w:szCs w:val="20"/>
        </w:rPr>
        <w:t xml:space="preserve"> 20</w:t>
      </w:r>
      <w:r w:rsidR="00810B2C">
        <w:rPr>
          <w:rFonts w:ascii="Tahoma" w:hAnsi="Tahoma" w:cs="Tahoma"/>
          <w:szCs w:val="20"/>
        </w:rPr>
        <w:t>25</w:t>
      </w:r>
      <w:r w:rsidRPr="005E32F7">
        <w:rPr>
          <w:rFonts w:ascii="Tahoma" w:hAnsi="Tahoma" w:cs="Tahoma"/>
          <w:szCs w:val="20"/>
        </w:rPr>
        <w:t xml:space="preserve"> г.</w:t>
      </w:r>
      <w:bookmarkEnd w:id="3"/>
    </w:p>
    <w:p w14:paraId="5169D506" w14:textId="2B965F50" w:rsidR="00283E00" w:rsidRPr="005E32F7" w:rsidRDefault="00283E00" w:rsidP="00D2452E">
      <w:pPr>
        <w:shd w:val="clear" w:color="auto" w:fill="FFFFFF"/>
        <w:tabs>
          <w:tab w:val="num" w:pos="567"/>
          <w:tab w:val="left" w:pos="598"/>
        </w:tabs>
        <w:spacing w:after="0" w:line="240" w:lineRule="auto"/>
        <w:jc w:val="both"/>
        <w:rPr>
          <w:rFonts w:ascii="Tahoma" w:hAnsi="Tahoma" w:cs="Tahoma"/>
          <w:i/>
          <w:szCs w:val="20"/>
        </w:rPr>
      </w:pPr>
      <w:r w:rsidRPr="005E32F7">
        <w:rPr>
          <w:rFonts w:ascii="Tahoma" w:hAnsi="Tahoma" w:cs="Tahoma"/>
          <w:i/>
          <w:szCs w:val="20"/>
        </w:rPr>
        <w:t>Промежуточные сроки оказания услуг:</w:t>
      </w:r>
    </w:p>
    <w:p w14:paraId="641E388B" w14:textId="5449086F" w:rsidR="00283E00" w:rsidRPr="005E32F7" w:rsidRDefault="00283E00" w:rsidP="00D2452E">
      <w:pPr>
        <w:shd w:val="clear" w:color="auto" w:fill="FFFFFF"/>
        <w:tabs>
          <w:tab w:val="num" w:pos="567"/>
          <w:tab w:val="left" w:pos="598"/>
        </w:tabs>
        <w:spacing w:after="0" w:line="240" w:lineRule="auto"/>
        <w:jc w:val="both"/>
        <w:rPr>
          <w:rFonts w:ascii="Tahoma" w:hAnsi="Tahoma" w:cs="Tahoma"/>
          <w:i/>
          <w:szCs w:val="20"/>
        </w:rPr>
      </w:pPr>
      <w:r w:rsidRPr="005E32F7">
        <w:rPr>
          <w:rFonts w:ascii="Tahoma" w:hAnsi="Tahoma" w:cs="Tahoma"/>
          <w:i/>
          <w:szCs w:val="20"/>
          <w:lang w:val="en-US"/>
        </w:rPr>
        <w:t>I</w:t>
      </w:r>
      <w:r w:rsidRPr="005E32F7">
        <w:rPr>
          <w:rFonts w:ascii="Tahoma" w:hAnsi="Tahoma" w:cs="Tahoma"/>
          <w:i/>
          <w:szCs w:val="20"/>
        </w:rPr>
        <w:t xml:space="preserve"> этап, (</w:t>
      </w:r>
      <w:r w:rsidR="00F55D62">
        <w:rPr>
          <w:rFonts w:ascii="Tahoma" w:hAnsi="Tahoma" w:cs="Tahoma"/>
          <w:i/>
          <w:szCs w:val="20"/>
        </w:rPr>
        <w:t>весенний период)</w:t>
      </w:r>
    </w:p>
    <w:p w14:paraId="766C25E0" w14:textId="69B70AE3" w:rsidR="00283E00" w:rsidRPr="005E32F7" w:rsidRDefault="00283E00" w:rsidP="00D2452E">
      <w:pPr>
        <w:shd w:val="clear" w:color="auto" w:fill="FFFFFF"/>
        <w:tabs>
          <w:tab w:val="num" w:pos="567"/>
        </w:tabs>
        <w:spacing w:after="0" w:line="240" w:lineRule="auto"/>
        <w:jc w:val="both"/>
        <w:rPr>
          <w:rFonts w:ascii="Tahoma" w:hAnsi="Tahoma" w:cs="Tahoma"/>
          <w:bCs/>
          <w:i/>
          <w:szCs w:val="20"/>
        </w:rPr>
      </w:pPr>
      <w:r w:rsidRPr="005E32F7">
        <w:rPr>
          <w:rFonts w:ascii="Tahoma" w:hAnsi="Tahoma" w:cs="Tahoma"/>
          <w:bCs/>
          <w:i/>
          <w:szCs w:val="20"/>
        </w:rPr>
        <w:t>Начало: «</w:t>
      </w:r>
      <w:r w:rsidR="006F39DA">
        <w:rPr>
          <w:rFonts w:ascii="Tahoma" w:hAnsi="Tahoma" w:cs="Tahoma"/>
          <w:bCs/>
          <w:i/>
          <w:szCs w:val="20"/>
        </w:rPr>
        <w:t>15</w:t>
      </w:r>
      <w:r w:rsidRPr="005E32F7">
        <w:rPr>
          <w:rFonts w:ascii="Tahoma" w:hAnsi="Tahoma" w:cs="Tahoma"/>
          <w:bCs/>
          <w:i/>
          <w:szCs w:val="20"/>
        </w:rPr>
        <w:t xml:space="preserve">» </w:t>
      </w:r>
      <w:r w:rsidR="00F55D62">
        <w:rPr>
          <w:rFonts w:ascii="Tahoma" w:hAnsi="Tahoma" w:cs="Tahoma"/>
          <w:bCs/>
          <w:i/>
          <w:szCs w:val="20"/>
        </w:rPr>
        <w:t>апреля 2025</w:t>
      </w:r>
      <w:r w:rsidRPr="005E32F7">
        <w:rPr>
          <w:rFonts w:ascii="Tahoma" w:hAnsi="Tahoma" w:cs="Tahoma"/>
          <w:bCs/>
          <w:i/>
          <w:szCs w:val="20"/>
        </w:rPr>
        <w:t xml:space="preserve">г. </w:t>
      </w:r>
    </w:p>
    <w:p w14:paraId="2DF60C78" w14:textId="54BEA92A" w:rsidR="00283E00" w:rsidRPr="005E32F7" w:rsidRDefault="00283E00" w:rsidP="00D2452E">
      <w:pPr>
        <w:shd w:val="clear" w:color="auto" w:fill="FFFFFF"/>
        <w:tabs>
          <w:tab w:val="num" w:pos="567"/>
        </w:tabs>
        <w:spacing w:after="0" w:line="240" w:lineRule="auto"/>
        <w:jc w:val="both"/>
        <w:rPr>
          <w:rFonts w:ascii="Tahoma" w:hAnsi="Tahoma" w:cs="Tahoma"/>
          <w:i/>
          <w:szCs w:val="20"/>
        </w:rPr>
      </w:pPr>
      <w:r w:rsidRPr="005E32F7">
        <w:rPr>
          <w:rFonts w:ascii="Tahoma" w:hAnsi="Tahoma" w:cs="Tahoma"/>
          <w:bCs/>
          <w:i/>
          <w:szCs w:val="20"/>
        </w:rPr>
        <w:t>Окончание: «</w:t>
      </w:r>
      <w:r w:rsidR="00F55D62">
        <w:rPr>
          <w:rFonts w:ascii="Tahoma" w:hAnsi="Tahoma" w:cs="Tahoma"/>
          <w:bCs/>
          <w:i/>
          <w:szCs w:val="20"/>
        </w:rPr>
        <w:t>15</w:t>
      </w:r>
      <w:r w:rsidRPr="005E32F7">
        <w:rPr>
          <w:rFonts w:ascii="Tahoma" w:hAnsi="Tahoma" w:cs="Tahoma"/>
          <w:bCs/>
          <w:i/>
          <w:szCs w:val="20"/>
        </w:rPr>
        <w:t xml:space="preserve">» </w:t>
      </w:r>
      <w:r w:rsidR="00F55D62">
        <w:rPr>
          <w:rFonts w:ascii="Tahoma" w:hAnsi="Tahoma" w:cs="Tahoma"/>
          <w:bCs/>
          <w:i/>
          <w:szCs w:val="20"/>
        </w:rPr>
        <w:t>мая 2025</w:t>
      </w:r>
      <w:r w:rsidRPr="005E32F7">
        <w:rPr>
          <w:rFonts w:ascii="Tahoma" w:hAnsi="Tahoma" w:cs="Tahoma"/>
          <w:bCs/>
          <w:i/>
          <w:szCs w:val="20"/>
        </w:rPr>
        <w:t>г.</w:t>
      </w:r>
    </w:p>
    <w:p w14:paraId="53492871" w14:textId="1E250FB6" w:rsidR="00283E00" w:rsidRPr="005E32F7" w:rsidRDefault="00283E00" w:rsidP="00D2452E">
      <w:pPr>
        <w:shd w:val="clear" w:color="auto" w:fill="FFFFFF"/>
        <w:tabs>
          <w:tab w:val="num" w:pos="567"/>
          <w:tab w:val="left" w:pos="598"/>
        </w:tabs>
        <w:spacing w:after="0" w:line="240" w:lineRule="auto"/>
        <w:jc w:val="both"/>
        <w:rPr>
          <w:rFonts w:ascii="Tahoma" w:hAnsi="Tahoma" w:cs="Tahoma"/>
          <w:i/>
          <w:szCs w:val="20"/>
        </w:rPr>
      </w:pPr>
      <w:r w:rsidRPr="005E32F7">
        <w:rPr>
          <w:rFonts w:ascii="Tahoma" w:hAnsi="Tahoma" w:cs="Tahoma"/>
          <w:i/>
          <w:szCs w:val="20"/>
          <w:lang w:val="en-US"/>
        </w:rPr>
        <w:t>II</w:t>
      </w:r>
      <w:r w:rsidRPr="005E32F7">
        <w:rPr>
          <w:rFonts w:ascii="Tahoma" w:hAnsi="Tahoma" w:cs="Tahoma"/>
          <w:i/>
          <w:szCs w:val="20"/>
        </w:rPr>
        <w:t xml:space="preserve"> этап, (</w:t>
      </w:r>
      <w:r w:rsidR="00F55D62">
        <w:rPr>
          <w:rFonts w:ascii="Tahoma" w:hAnsi="Tahoma" w:cs="Tahoma"/>
          <w:i/>
          <w:szCs w:val="20"/>
        </w:rPr>
        <w:t>осенний период</w:t>
      </w:r>
      <w:r w:rsidRPr="005E32F7">
        <w:rPr>
          <w:rFonts w:ascii="Tahoma" w:hAnsi="Tahoma" w:cs="Tahoma"/>
          <w:i/>
          <w:szCs w:val="20"/>
        </w:rPr>
        <w:t xml:space="preserve">) </w:t>
      </w:r>
    </w:p>
    <w:p w14:paraId="38A15084" w14:textId="3597757B" w:rsidR="00283E00" w:rsidRPr="005E32F7" w:rsidRDefault="00283E00" w:rsidP="00D2452E">
      <w:pPr>
        <w:shd w:val="clear" w:color="auto" w:fill="FFFFFF"/>
        <w:tabs>
          <w:tab w:val="num" w:pos="567"/>
        </w:tabs>
        <w:spacing w:after="0" w:line="240" w:lineRule="auto"/>
        <w:jc w:val="both"/>
        <w:rPr>
          <w:rFonts w:ascii="Tahoma" w:hAnsi="Tahoma" w:cs="Tahoma"/>
          <w:bCs/>
          <w:i/>
          <w:szCs w:val="20"/>
        </w:rPr>
      </w:pPr>
      <w:r w:rsidRPr="005E32F7">
        <w:rPr>
          <w:rFonts w:ascii="Tahoma" w:hAnsi="Tahoma" w:cs="Tahoma"/>
          <w:bCs/>
          <w:i/>
          <w:szCs w:val="20"/>
        </w:rPr>
        <w:t>Начало: «</w:t>
      </w:r>
      <w:r w:rsidR="00F55D62">
        <w:rPr>
          <w:rFonts w:ascii="Tahoma" w:hAnsi="Tahoma" w:cs="Tahoma"/>
          <w:bCs/>
          <w:i/>
          <w:szCs w:val="20"/>
        </w:rPr>
        <w:t>01</w:t>
      </w:r>
      <w:r w:rsidRPr="005E32F7">
        <w:rPr>
          <w:rFonts w:ascii="Tahoma" w:hAnsi="Tahoma" w:cs="Tahoma"/>
          <w:bCs/>
          <w:i/>
          <w:szCs w:val="20"/>
        </w:rPr>
        <w:t xml:space="preserve">» </w:t>
      </w:r>
      <w:r w:rsidR="006F39DA">
        <w:rPr>
          <w:rFonts w:ascii="Tahoma" w:hAnsi="Tahoma" w:cs="Tahoma"/>
          <w:bCs/>
          <w:i/>
          <w:szCs w:val="20"/>
        </w:rPr>
        <w:t>сентября</w:t>
      </w:r>
      <w:r w:rsidR="00F55D62">
        <w:rPr>
          <w:rFonts w:ascii="Tahoma" w:hAnsi="Tahoma" w:cs="Tahoma"/>
          <w:bCs/>
          <w:i/>
          <w:szCs w:val="20"/>
        </w:rPr>
        <w:t xml:space="preserve"> 2025</w:t>
      </w:r>
      <w:r w:rsidRPr="005E32F7">
        <w:rPr>
          <w:rFonts w:ascii="Tahoma" w:hAnsi="Tahoma" w:cs="Tahoma"/>
          <w:bCs/>
          <w:i/>
          <w:szCs w:val="20"/>
        </w:rPr>
        <w:t xml:space="preserve">г.  </w:t>
      </w:r>
    </w:p>
    <w:p w14:paraId="1F9AAD26" w14:textId="520DB560" w:rsidR="00283E00" w:rsidRPr="005E32F7" w:rsidRDefault="00283E00" w:rsidP="00D2452E">
      <w:pPr>
        <w:shd w:val="clear" w:color="auto" w:fill="FFFFFF"/>
        <w:tabs>
          <w:tab w:val="num" w:pos="567"/>
        </w:tabs>
        <w:spacing w:after="0" w:line="240" w:lineRule="auto"/>
        <w:jc w:val="both"/>
        <w:rPr>
          <w:rFonts w:ascii="Tahoma" w:hAnsi="Tahoma" w:cs="Tahoma"/>
          <w:bCs/>
          <w:i/>
          <w:szCs w:val="20"/>
        </w:rPr>
      </w:pPr>
      <w:r w:rsidRPr="005E32F7">
        <w:rPr>
          <w:rFonts w:ascii="Tahoma" w:hAnsi="Tahoma" w:cs="Tahoma"/>
          <w:bCs/>
          <w:i/>
          <w:szCs w:val="20"/>
        </w:rPr>
        <w:t>Окончание: «</w:t>
      </w:r>
      <w:r w:rsidR="00F55D62">
        <w:rPr>
          <w:rFonts w:ascii="Tahoma" w:hAnsi="Tahoma" w:cs="Tahoma"/>
          <w:bCs/>
          <w:i/>
          <w:szCs w:val="20"/>
        </w:rPr>
        <w:t>01</w:t>
      </w:r>
      <w:r w:rsidRPr="005E32F7">
        <w:rPr>
          <w:rFonts w:ascii="Tahoma" w:hAnsi="Tahoma" w:cs="Tahoma"/>
          <w:bCs/>
          <w:i/>
          <w:szCs w:val="20"/>
        </w:rPr>
        <w:t xml:space="preserve">» </w:t>
      </w:r>
      <w:r w:rsidR="006F39DA">
        <w:rPr>
          <w:rFonts w:ascii="Tahoma" w:hAnsi="Tahoma" w:cs="Tahoma"/>
          <w:bCs/>
          <w:i/>
          <w:szCs w:val="20"/>
        </w:rPr>
        <w:t>октября</w:t>
      </w:r>
      <w:r w:rsidR="00F55D62">
        <w:rPr>
          <w:rFonts w:ascii="Tahoma" w:hAnsi="Tahoma" w:cs="Tahoma"/>
          <w:bCs/>
          <w:i/>
          <w:szCs w:val="20"/>
        </w:rPr>
        <w:t xml:space="preserve"> 2025</w:t>
      </w:r>
      <w:r w:rsidRPr="005E32F7">
        <w:rPr>
          <w:rFonts w:ascii="Tahoma" w:hAnsi="Tahoma" w:cs="Tahoma"/>
          <w:bCs/>
          <w:i/>
          <w:szCs w:val="20"/>
        </w:rPr>
        <w:t>г.</w:t>
      </w:r>
    </w:p>
    <w:permEnd w:id="1244414094"/>
    <w:p w14:paraId="0BF15271" w14:textId="77777777" w:rsidR="00283E00" w:rsidRPr="005E32F7" w:rsidRDefault="00283E00" w:rsidP="00D2452E">
      <w:pPr>
        <w:widowControl w:val="0"/>
        <w:numPr>
          <w:ilvl w:val="1"/>
          <w:numId w:val="36"/>
        </w:numPr>
        <w:shd w:val="clear" w:color="auto" w:fill="FFFFFF"/>
        <w:tabs>
          <w:tab w:val="num" w:pos="567"/>
          <w:tab w:val="left" w:pos="1134"/>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Услуги по настоящему Договору должны быть начаты, произведены и завершены в соответствии со сроками указанными в пункте 4.1 настоящего Договора.</w:t>
      </w:r>
    </w:p>
    <w:p w14:paraId="43F45F0A" w14:textId="61F5E1AB" w:rsidR="00283E00" w:rsidRPr="005E32F7" w:rsidRDefault="00283E00" w:rsidP="00D2452E">
      <w:pPr>
        <w:widowControl w:val="0"/>
        <w:numPr>
          <w:ilvl w:val="1"/>
          <w:numId w:val="36"/>
        </w:numPr>
        <w:shd w:val="clear" w:color="auto" w:fill="FFFFFF"/>
        <w:tabs>
          <w:tab w:val="num" w:pos="567"/>
          <w:tab w:val="left" w:pos="1134"/>
        </w:tabs>
        <w:autoSpaceDE w:val="0"/>
        <w:autoSpaceDN w:val="0"/>
        <w:adjustRightInd w:val="0"/>
        <w:spacing w:after="0" w:line="240" w:lineRule="auto"/>
        <w:contextualSpacing/>
        <w:jc w:val="both"/>
        <w:rPr>
          <w:rFonts w:ascii="Tahoma" w:hAnsi="Tahoma" w:cs="Tahoma"/>
          <w:szCs w:val="20"/>
        </w:rPr>
      </w:pPr>
      <w:permStart w:id="1227042433" w:edGrp="everyone"/>
      <w:r w:rsidRPr="00F55D62">
        <w:rPr>
          <w:rFonts w:ascii="Tahoma" w:hAnsi="Tahoma" w:cs="Tahoma"/>
          <w:szCs w:val="20"/>
        </w:rPr>
        <w:t>Заказчик вправе в одностороннем порядке изменить срок начала оказания Услуг, путем направления уведомления Исполнителю, с момента получения Исполнителем такого уведомления срок начала Услуг считается измененным.</w:t>
      </w:r>
    </w:p>
    <w:permEnd w:id="1227042433"/>
    <w:p w14:paraId="10EEDFFF" w14:textId="77777777" w:rsidR="00283E00" w:rsidRPr="005E32F7" w:rsidRDefault="00283E00" w:rsidP="00D2452E">
      <w:pPr>
        <w:widowControl w:val="0"/>
        <w:numPr>
          <w:ilvl w:val="1"/>
          <w:numId w:val="36"/>
        </w:numPr>
        <w:shd w:val="clear" w:color="auto" w:fill="FFFFFF"/>
        <w:tabs>
          <w:tab w:val="num" w:pos="567"/>
          <w:tab w:val="left" w:pos="1134"/>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 xml:space="preserve">Исполнитель обязан незамедлительно сообщать Заказчику обо всех обстоятельствах, которые могут </w:t>
      </w:r>
      <w:r w:rsidRPr="005E32F7">
        <w:rPr>
          <w:rFonts w:ascii="Tahoma" w:hAnsi="Tahoma" w:cs="Tahoma"/>
          <w:szCs w:val="20"/>
        </w:rPr>
        <w:lastRenderedPageBreak/>
        <w:t xml:space="preserve">повлиять и/или влияющих на сроки оказания Услуг, а также обо всех фактах отступления от сроков оказания Услуг и, исходя из имеющейся ситуации с целью защиты интересов Заказчика немедленно совершить необходимые действия, направленные на устранение таких обстоятельств либо с согласия Заказчика приостановить оказание Услуг до получения от Заказчика указаний. </w:t>
      </w:r>
    </w:p>
    <w:p w14:paraId="3713F98D" w14:textId="77777777" w:rsidR="00283E00" w:rsidRPr="005E32F7" w:rsidRDefault="00283E00" w:rsidP="00D2452E">
      <w:pPr>
        <w:pStyle w:val="afffd"/>
        <w:tabs>
          <w:tab w:val="num" w:pos="567"/>
        </w:tabs>
        <w:spacing w:after="0"/>
        <w:jc w:val="both"/>
        <w:rPr>
          <w:rFonts w:ascii="Tahoma" w:hAnsi="Tahoma" w:cs="Tahoma"/>
        </w:rPr>
      </w:pPr>
      <w:r w:rsidRPr="005E32F7">
        <w:rPr>
          <w:rFonts w:ascii="Tahoma" w:hAnsi="Tahoma" w:cs="Tahoma"/>
        </w:rPr>
        <w:t>Исполнитель, не предупредивший Заказчика об указанных выше обстоятельствах, либо продолживший оказание Услуг, не дождавшись получения от Заказчика ответа на предупреждение или несмотря на указание Заказчика о приостановлении оказания Услуг, не вправе ссылаться на любое вышеуказанное обстоятельство, при предъявлении к нему или им к Заказчику соответствующих требований, как на основание для освобождения от ответственности за неисполнение обязательств по Договору.</w:t>
      </w:r>
    </w:p>
    <w:bookmarkEnd w:id="0"/>
    <w:p w14:paraId="14596DBE" w14:textId="77777777" w:rsidR="00905285" w:rsidRPr="005E32F7" w:rsidRDefault="00905285" w:rsidP="00D2452E">
      <w:pPr>
        <w:pStyle w:val="30"/>
        <w:keepNext w:val="0"/>
        <w:keepLines w:val="0"/>
        <w:widowControl w:val="0"/>
        <w:spacing w:before="0" w:line="240" w:lineRule="auto"/>
        <w:contextualSpacing/>
        <w:rPr>
          <w:rFonts w:ascii="Tahoma" w:hAnsi="Tahoma" w:cs="Tahoma"/>
          <w:bCs w:val="0"/>
          <w:color w:val="000000" w:themeColor="text1"/>
          <w:sz w:val="20"/>
          <w:szCs w:val="20"/>
        </w:rPr>
      </w:pPr>
    </w:p>
    <w:p w14:paraId="45D3CB7E" w14:textId="77777777" w:rsidR="00490AFE" w:rsidRPr="005E32F7" w:rsidRDefault="008A75F1" w:rsidP="00D2452E">
      <w:pPr>
        <w:pStyle w:val="30"/>
        <w:keepNext w:val="0"/>
        <w:keepLines w:val="0"/>
        <w:widowControl w:val="0"/>
        <w:numPr>
          <w:ilvl w:val="0"/>
          <w:numId w:val="36"/>
        </w:numPr>
        <w:tabs>
          <w:tab w:val="clear" w:pos="1440"/>
        </w:tabs>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Порядок оказания Услуг</w:t>
      </w:r>
      <w:r w:rsidR="00337D18" w:rsidRPr="005E32F7">
        <w:rPr>
          <w:rFonts w:ascii="Tahoma" w:hAnsi="Tahoma" w:cs="Tahoma"/>
          <w:bCs w:val="0"/>
          <w:color w:val="000000" w:themeColor="text1"/>
          <w:sz w:val="20"/>
          <w:szCs w:val="20"/>
        </w:rPr>
        <w:t xml:space="preserve">. </w:t>
      </w:r>
      <w:r w:rsidR="00283E00" w:rsidRPr="005E32F7">
        <w:rPr>
          <w:rFonts w:ascii="Tahoma" w:hAnsi="Tahoma" w:cs="Tahoma"/>
          <w:bCs w:val="0"/>
          <w:color w:val="000000" w:themeColor="text1"/>
          <w:sz w:val="20"/>
          <w:szCs w:val="20"/>
        </w:rPr>
        <w:t>Приемка О</w:t>
      </w:r>
      <w:r w:rsidR="00DD26EB" w:rsidRPr="005E32F7">
        <w:rPr>
          <w:rFonts w:ascii="Tahoma" w:hAnsi="Tahoma" w:cs="Tahoma"/>
          <w:bCs w:val="0"/>
          <w:color w:val="000000" w:themeColor="text1"/>
          <w:sz w:val="20"/>
          <w:szCs w:val="20"/>
        </w:rPr>
        <w:t>казанных Услуг</w:t>
      </w:r>
    </w:p>
    <w:p w14:paraId="693286D3" w14:textId="0EDD028C" w:rsidR="00490AFE" w:rsidRPr="005E32F7" w:rsidRDefault="00490AFE" w:rsidP="00D2452E">
      <w:pPr>
        <w:widowControl w:val="0"/>
        <w:numPr>
          <w:ilvl w:val="1"/>
          <w:numId w:val="36"/>
        </w:numPr>
        <w:shd w:val="clear" w:color="auto" w:fill="FFFFFF"/>
        <w:tabs>
          <w:tab w:val="clear" w:pos="1866"/>
          <w:tab w:val="num" w:pos="142"/>
          <w:tab w:val="left" w:pos="426"/>
        </w:tabs>
        <w:autoSpaceDE w:val="0"/>
        <w:autoSpaceDN w:val="0"/>
        <w:adjustRightInd w:val="0"/>
        <w:spacing w:after="0" w:line="240" w:lineRule="auto"/>
        <w:contextualSpacing/>
        <w:jc w:val="both"/>
        <w:rPr>
          <w:rFonts w:ascii="Tahoma" w:hAnsi="Tahoma" w:cs="Tahoma"/>
          <w:szCs w:val="20"/>
        </w:rPr>
      </w:pPr>
      <w:permStart w:id="1786189053" w:edGrp="everyone"/>
      <w:r w:rsidRPr="005E32F7">
        <w:rPr>
          <w:rFonts w:ascii="Tahoma" w:hAnsi="Tahoma" w:cs="Tahoma"/>
          <w:b/>
          <w:szCs w:val="20"/>
        </w:rPr>
        <w:t>Порядок Оказания Услуг</w:t>
      </w:r>
    </w:p>
    <w:p w14:paraId="75F52752" w14:textId="42E08708" w:rsidR="00490AFE" w:rsidRPr="005E32F7" w:rsidRDefault="00490AFE" w:rsidP="00A95B47">
      <w:pPr>
        <w:widowControl w:val="0"/>
        <w:shd w:val="clear" w:color="auto" w:fill="FFFFFF"/>
        <w:tabs>
          <w:tab w:val="num" w:pos="142"/>
          <w:tab w:val="left" w:pos="426"/>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 xml:space="preserve">5.1.1. </w:t>
      </w:r>
      <w:r w:rsidR="006F39DA" w:rsidRPr="00490AFE">
        <w:rPr>
          <w:rFonts w:ascii="Tahoma" w:hAnsi="Tahoma" w:cs="Tahoma"/>
          <w:szCs w:val="20"/>
        </w:rPr>
        <w:t xml:space="preserve">Услуги оказываются по месту нахождения </w:t>
      </w:r>
      <w:r w:rsidR="006F39DA">
        <w:rPr>
          <w:rFonts w:ascii="Tahoma" w:hAnsi="Tahoma" w:cs="Tahoma"/>
          <w:szCs w:val="20"/>
        </w:rPr>
        <w:t>оборудования,</w:t>
      </w:r>
      <w:r w:rsidR="006F39DA" w:rsidRPr="00490AFE">
        <w:rPr>
          <w:rFonts w:ascii="Tahoma" w:hAnsi="Tahoma" w:cs="Tahoma"/>
          <w:i/>
          <w:szCs w:val="20"/>
        </w:rPr>
        <w:t xml:space="preserve"> </w:t>
      </w:r>
      <w:r w:rsidR="006F39DA" w:rsidRPr="00490AFE">
        <w:rPr>
          <w:rFonts w:ascii="Tahoma" w:hAnsi="Tahoma" w:cs="Tahoma"/>
          <w:szCs w:val="20"/>
        </w:rPr>
        <w:t xml:space="preserve">в соответствии с </w:t>
      </w:r>
      <w:r w:rsidR="006F39DA">
        <w:rPr>
          <w:rFonts w:ascii="Tahoma" w:hAnsi="Tahoma" w:cs="Tahoma"/>
          <w:szCs w:val="20"/>
        </w:rPr>
        <w:t>перечнем объектов и количеством кондиционеров для выполнения технического обслуживания</w:t>
      </w:r>
      <w:r w:rsidR="006F39DA" w:rsidRPr="00490AFE">
        <w:rPr>
          <w:rFonts w:ascii="Tahoma" w:hAnsi="Tahoma" w:cs="Tahoma"/>
          <w:szCs w:val="20"/>
        </w:rPr>
        <w:t xml:space="preserve"> (Приложение №</w:t>
      </w:r>
      <w:r w:rsidR="006F39DA">
        <w:rPr>
          <w:rFonts w:ascii="Tahoma" w:hAnsi="Tahoma" w:cs="Tahoma"/>
          <w:szCs w:val="20"/>
        </w:rPr>
        <w:t>2</w:t>
      </w:r>
      <w:r w:rsidR="006F39DA" w:rsidRPr="00490AFE">
        <w:rPr>
          <w:rFonts w:ascii="Tahoma" w:hAnsi="Tahoma" w:cs="Tahoma"/>
          <w:szCs w:val="20"/>
        </w:rPr>
        <w:t xml:space="preserve"> к Договору).</w:t>
      </w:r>
    </w:p>
    <w:p w14:paraId="58F259B7" w14:textId="3173654E" w:rsidR="00490AFE" w:rsidRPr="005E32F7" w:rsidRDefault="000B767B" w:rsidP="00D2452E">
      <w:pPr>
        <w:widowControl w:val="0"/>
        <w:tabs>
          <w:tab w:val="num" w:pos="142"/>
          <w:tab w:val="left" w:pos="426"/>
        </w:tabs>
        <w:autoSpaceDE w:val="0"/>
        <w:autoSpaceDN w:val="0"/>
        <w:adjustRightInd w:val="0"/>
        <w:spacing w:after="0" w:line="240" w:lineRule="auto"/>
        <w:jc w:val="both"/>
        <w:rPr>
          <w:rFonts w:ascii="Tahoma" w:eastAsia="Arial Unicode MS" w:hAnsi="Tahoma" w:cs="Tahoma"/>
          <w:color w:val="000000"/>
        </w:rPr>
      </w:pPr>
      <w:r w:rsidRPr="005E32F7">
        <w:rPr>
          <w:rFonts w:ascii="Tahoma" w:hAnsi="Tahoma" w:cs="Tahoma"/>
          <w:i/>
          <w:szCs w:val="20"/>
        </w:rPr>
        <w:t xml:space="preserve">   </w:t>
      </w:r>
      <w:r w:rsidR="00490AFE" w:rsidRPr="005E32F7">
        <w:rPr>
          <w:rFonts w:ascii="Tahoma" w:hAnsi="Tahoma" w:cs="Tahoma"/>
          <w:i/>
          <w:szCs w:val="20"/>
        </w:rPr>
        <w:t xml:space="preserve"> </w:t>
      </w:r>
      <w:r w:rsidRPr="005E32F7">
        <w:rPr>
          <w:rFonts w:ascii="Tahoma" w:hAnsi="Tahoma" w:cs="Tahoma"/>
          <w:szCs w:val="20"/>
        </w:rPr>
        <w:t>-</w:t>
      </w:r>
      <w:r w:rsidR="00490AFE" w:rsidRPr="005E32F7">
        <w:rPr>
          <w:rFonts w:ascii="Tahoma" w:hAnsi="Tahoma" w:cs="Tahoma"/>
          <w:szCs w:val="20"/>
        </w:rPr>
        <w:t>С</w:t>
      </w:r>
      <w:r w:rsidR="00490AFE" w:rsidRPr="005E32F7">
        <w:rPr>
          <w:rFonts w:ascii="Tahoma" w:eastAsia="Arial Unicode MS" w:hAnsi="Tahoma" w:cs="Tahoma"/>
          <w:color w:val="000000"/>
        </w:rPr>
        <w:t xml:space="preserve">тоимость доставки к месту оказания Услуг и обратно Объектов Заказчика, </w:t>
      </w:r>
      <w:r w:rsidR="00B51B0B" w:rsidRPr="005E32F7">
        <w:rPr>
          <w:rFonts w:ascii="Tahoma" w:eastAsia="Arial Unicode MS" w:hAnsi="Tahoma" w:cs="Tahoma"/>
          <w:color w:val="000000"/>
        </w:rPr>
        <w:t>погрузо-разгрузочных</w:t>
      </w:r>
      <w:r w:rsidR="00490AFE" w:rsidRPr="005E32F7">
        <w:rPr>
          <w:rFonts w:ascii="Tahoma" w:eastAsia="Arial Unicode MS" w:hAnsi="Tahoma" w:cs="Tahoma"/>
          <w:color w:val="000000"/>
        </w:rPr>
        <w:t xml:space="preserve"> работ, включены в общую стоимость Услуг по Договору и дополнительно Заказчиком не оплачиваются.</w:t>
      </w:r>
    </w:p>
    <w:p w14:paraId="6468B518" w14:textId="4B0C609C" w:rsidR="00490AFE" w:rsidRPr="005E32F7" w:rsidRDefault="000B767B" w:rsidP="00D2452E">
      <w:pPr>
        <w:widowControl w:val="0"/>
        <w:tabs>
          <w:tab w:val="num" w:pos="142"/>
          <w:tab w:val="left" w:pos="426"/>
        </w:tabs>
        <w:autoSpaceDE w:val="0"/>
        <w:autoSpaceDN w:val="0"/>
        <w:adjustRightInd w:val="0"/>
        <w:spacing w:after="0" w:line="240" w:lineRule="auto"/>
        <w:jc w:val="both"/>
        <w:rPr>
          <w:rFonts w:ascii="Tahoma" w:eastAsia="Arial Unicode MS" w:hAnsi="Tahoma" w:cs="Tahoma"/>
          <w:color w:val="000000"/>
        </w:rPr>
      </w:pPr>
      <w:r w:rsidRPr="005E32F7">
        <w:rPr>
          <w:rFonts w:ascii="Tahoma" w:eastAsia="Arial Unicode MS" w:hAnsi="Tahoma" w:cs="Tahoma"/>
          <w:color w:val="000000"/>
        </w:rPr>
        <w:t xml:space="preserve">    -</w:t>
      </w:r>
      <w:r w:rsidR="00490AFE" w:rsidRPr="005E32F7">
        <w:rPr>
          <w:rFonts w:ascii="Tahoma" w:eastAsia="Arial Unicode MS" w:hAnsi="Tahoma" w:cs="Tahoma"/>
          <w:color w:val="000000"/>
        </w:rPr>
        <w:t xml:space="preserve">Исполнитель обязуется обеспечить сохранность </w:t>
      </w:r>
      <w:r w:rsidR="00490AFE" w:rsidRPr="005E32F7">
        <w:rPr>
          <w:rFonts w:ascii="Tahoma" w:hAnsi="Tahoma" w:cs="Tahoma"/>
        </w:rPr>
        <w:t>переданных Объектов Заказчика с момента их передачи Исполнителю и до момента их возврата Заказчику.</w:t>
      </w:r>
    </w:p>
    <w:p w14:paraId="1FF83DFA" w14:textId="1B3EA679" w:rsidR="00490AFE" w:rsidRPr="005E32F7" w:rsidRDefault="00846CB0" w:rsidP="00D2452E">
      <w:pPr>
        <w:widowControl w:val="0"/>
        <w:tabs>
          <w:tab w:val="num" w:pos="142"/>
          <w:tab w:val="left" w:pos="426"/>
        </w:tabs>
        <w:autoSpaceDE w:val="0"/>
        <w:autoSpaceDN w:val="0"/>
        <w:adjustRightInd w:val="0"/>
        <w:spacing w:after="0" w:line="240" w:lineRule="auto"/>
        <w:jc w:val="both"/>
        <w:rPr>
          <w:rFonts w:ascii="Tahoma" w:hAnsi="Tahoma" w:cs="Tahoma"/>
          <w:szCs w:val="20"/>
        </w:rPr>
      </w:pPr>
      <w:r w:rsidRPr="005E32F7">
        <w:rPr>
          <w:rFonts w:ascii="Tahoma" w:hAnsi="Tahoma" w:cs="Tahoma"/>
          <w:szCs w:val="20"/>
        </w:rPr>
        <w:t>5.1.2</w:t>
      </w:r>
      <w:r w:rsidR="00490AFE" w:rsidRPr="005E32F7">
        <w:rPr>
          <w:rFonts w:ascii="Tahoma" w:hAnsi="Tahoma" w:cs="Tahoma"/>
          <w:szCs w:val="20"/>
        </w:rPr>
        <w:t>. Услуги оказываются иждивением Исполнителя - из его материалов, его силами и средствами. Применяемые материалы, конструкции, оборудование и изделия должны соответствовать действующим ГОСТам, ОСТам, ТУ и прочим применимым стандартам. Применяемые материалы и изделия должны иметь сертификаты соответствия нормам РФ.</w:t>
      </w:r>
    </w:p>
    <w:p w14:paraId="116E54A6" w14:textId="7F85B73B" w:rsidR="00490AFE" w:rsidRPr="005E32F7" w:rsidRDefault="00846CB0" w:rsidP="00D2452E">
      <w:pPr>
        <w:widowControl w:val="0"/>
        <w:tabs>
          <w:tab w:val="num" w:pos="142"/>
          <w:tab w:val="left" w:pos="426"/>
        </w:tabs>
        <w:autoSpaceDE w:val="0"/>
        <w:autoSpaceDN w:val="0"/>
        <w:adjustRightInd w:val="0"/>
        <w:spacing w:after="0" w:line="240" w:lineRule="auto"/>
        <w:jc w:val="both"/>
        <w:rPr>
          <w:rFonts w:ascii="Tahoma" w:hAnsi="Tahoma" w:cs="Tahoma"/>
          <w:szCs w:val="20"/>
        </w:rPr>
      </w:pPr>
      <w:r w:rsidRPr="005E32F7">
        <w:rPr>
          <w:rFonts w:ascii="Tahoma" w:hAnsi="Tahoma" w:cs="Tahoma"/>
          <w:spacing w:val="-3"/>
          <w:szCs w:val="20"/>
        </w:rPr>
        <w:t>5.1.3</w:t>
      </w:r>
      <w:r w:rsidR="00490AFE" w:rsidRPr="005E32F7">
        <w:rPr>
          <w:rFonts w:ascii="Tahoma" w:hAnsi="Tahoma" w:cs="Tahoma"/>
          <w:spacing w:val="-3"/>
          <w:szCs w:val="20"/>
        </w:rPr>
        <w:t>. Услуги должны быть оказаны Исполнителем лично. Привлечение к оказанию Услуг третьих лиц допускается только с письменного согласия Заказчика.</w:t>
      </w:r>
    </w:p>
    <w:p w14:paraId="50B219F4" w14:textId="10D30644" w:rsidR="00490AFE" w:rsidRPr="005E32F7" w:rsidRDefault="00846CB0" w:rsidP="00D2452E">
      <w:pPr>
        <w:widowControl w:val="0"/>
        <w:tabs>
          <w:tab w:val="num" w:pos="142"/>
          <w:tab w:val="left" w:pos="426"/>
        </w:tabs>
        <w:autoSpaceDE w:val="0"/>
        <w:autoSpaceDN w:val="0"/>
        <w:adjustRightInd w:val="0"/>
        <w:spacing w:after="0" w:line="240" w:lineRule="auto"/>
        <w:jc w:val="both"/>
        <w:rPr>
          <w:rFonts w:ascii="Tahoma" w:hAnsi="Tahoma" w:cs="Tahoma"/>
          <w:i/>
          <w:szCs w:val="20"/>
        </w:rPr>
      </w:pPr>
      <w:r w:rsidRPr="005E32F7">
        <w:rPr>
          <w:rFonts w:ascii="Tahoma" w:hAnsi="Tahoma" w:cs="Tahoma"/>
          <w:spacing w:val="-3"/>
          <w:szCs w:val="20"/>
        </w:rPr>
        <w:t>5.1.4</w:t>
      </w:r>
      <w:r w:rsidR="00490AFE" w:rsidRPr="005E32F7">
        <w:rPr>
          <w:rFonts w:ascii="Tahoma" w:hAnsi="Tahoma" w:cs="Tahoma"/>
          <w:spacing w:val="-3"/>
          <w:szCs w:val="20"/>
        </w:rPr>
        <w:t xml:space="preserve">. </w:t>
      </w:r>
      <w:r w:rsidR="00490AFE" w:rsidRPr="005E32F7">
        <w:rPr>
          <w:rFonts w:ascii="Tahoma" w:hAnsi="Tahoma" w:cs="Tahoma"/>
        </w:rPr>
        <w:t>После заключения Договора Исполнитель в течение 5 рабочих дней предоставляет Заказчику приказ о назначении специалиста или группы специалистов для оказания Услуг по Договору с приложением документов, подтверждающих соответствие указанных специалистов требованиям, содержащимся в Задании Заказчика, а также утвержденные руководителем организации Заказчика списки лиц, ответственных за безопасное производство работ. Заказчик вправе отстранить от оказания Услуг специалистов Исполнителя, не соответствующих требованиям, указанным в Задании Заказчика.</w:t>
      </w:r>
    </w:p>
    <w:p w14:paraId="5B9A8194" w14:textId="70589318" w:rsidR="00490AFE" w:rsidRPr="005E32F7" w:rsidRDefault="00846CB0" w:rsidP="00D2452E">
      <w:pPr>
        <w:widowControl w:val="0"/>
        <w:tabs>
          <w:tab w:val="num" w:pos="142"/>
          <w:tab w:val="left" w:pos="426"/>
        </w:tabs>
        <w:autoSpaceDE w:val="0"/>
        <w:autoSpaceDN w:val="0"/>
        <w:adjustRightInd w:val="0"/>
        <w:spacing w:after="0" w:line="240" w:lineRule="auto"/>
        <w:jc w:val="both"/>
        <w:rPr>
          <w:rFonts w:ascii="Tahoma" w:hAnsi="Tahoma" w:cs="Tahoma"/>
        </w:rPr>
      </w:pPr>
      <w:r w:rsidRPr="005E32F7">
        <w:rPr>
          <w:rFonts w:ascii="Tahoma" w:hAnsi="Tahoma" w:cs="Tahoma"/>
        </w:rPr>
        <w:t>5.1.5</w:t>
      </w:r>
      <w:r w:rsidR="00490AFE" w:rsidRPr="005E32F7">
        <w:rPr>
          <w:rFonts w:ascii="Tahoma" w:hAnsi="Tahoma" w:cs="Tahoma"/>
        </w:rPr>
        <w:t>. Перечень технической информации (документации) по Объектам, в отношении которых оказываются Услуги, необходимой Исполнителю для надлежащего оказания Услуг по Договору, приведен в Задании Заказчика (Приложение №1).</w:t>
      </w:r>
    </w:p>
    <w:p w14:paraId="5169DFBC" w14:textId="77777777" w:rsidR="00490AFE" w:rsidRPr="005E32F7" w:rsidRDefault="00490AFE" w:rsidP="00D2452E">
      <w:pPr>
        <w:widowControl w:val="0"/>
        <w:tabs>
          <w:tab w:val="num" w:pos="142"/>
          <w:tab w:val="left" w:pos="426"/>
        </w:tabs>
        <w:autoSpaceDE w:val="0"/>
        <w:autoSpaceDN w:val="0"/>
        <w:adjustRightInd w:val="0"/>
        <w:spacing w:after="0" w:line="240" w:lineRule="auto"/>
        <w:jc w:val="both"/>
        <w:rPr>
          <w:rFonts w:ascii="Tahoma" w:hAnsi="Tahoma" w:cs="Tahoma"/>
        </w:rPr>
      </w:pPr>
      <w:r w:rsidRPr="005E32F7">
        <w:rPr>
          <w:rFonts w:ascii="Tahoma" w:hAnsi="Tahoma" w:cs="Tahoma"/>
        </w:rPr>
        <w:t>Исполнитель подтверждает, что данная информация (документы) передана ему на момент заключения Договора.</w:t>
      </w:r>
    </w:p>
    <w:p w14:paraId="65B90862" w14:textId="77777777" w:rsidR="00490AFE" w:rsidRPr="005E32F7" w:rsidRDefault="00490AFE" w:rsidP="00D2452E">
      <w:pPr>
        <w:widowControl w:val="0"/>
        <w:tabs>
          <w:tab w:val="num" w:pos="142"/>
          <w:tab w:val="left" w:pos="426"/>
        </w:tabs>
        <w:autoSpaceDE w:val="0"/>
        <w:autoSpaceDN w:val="0"/>
        <w:adjustRightInd w:val="0"/>
        <w:spacing w:after="0" w:line="240" w:lineRule="auto"/>
        <w:jc w:val="both"/>
        <w:rPr>
          <w:rFonts w:ascii="Tahoma" w:hAnsi="Tahoma" w:cs="Tahoma"/>
        </w:rPr>
      </w:pPr>
      <w:r w:rsidRPr="005E32F7">
        <w:rPr>
          <w:rFonts w:ascii="Tahoma" w:hAnsi="Tahoma" w:cs="Tahoma"/>
        </w:rPr>
        <w:t xml:space="preserve">Дополнительная информация (документы) предоставляются Заказчиком по письменным запросам Исполнителя. </w:t>
      </w:r>
    </w:p>
    <w:p w14:paraId="068396AF" w14:textId="35A9B651" w:rsidR="00490AFE" w:rsidRPr="005E32F7" w:rsidRDefault="00490AFE" w:rsidP="00D2452E">
      <w:pPr>
        <w:widowControl w:val="0"/>
        <w:tabs>
          <w:tab w:val="num" w:pos="142"/>
          <w:tab w:val="left" w:pos="426"/>
        </w:tabs>
        <w:autoSpaceDE w:val="0"/>
        <w:autoSpaceDN w:val="0"/>
        <w:adjustRightInd w:val="0"/>
        <w:spacing w:after="0" w:line="240" w:lineRule="auto"/>
        <w:jc w:val="both"/>
        <w:rPr>
          <w:rFonts w:ascii="Tahoma" w:hAnsi="Tahoma" w:cs="Tahoma"/>
        </w:rPr>
      </w:pPr>
      <w:r w:rsidRPr="005E32F7">
        <w:rPr>
          <w:rFonts w:ascii="Tahoma" w:hAnsi="Tahoma" w:cs="Tahoma"/>
        </w:rPr>
        <w:t xml:space="preserve">Заказчик предоставляет запрашиваемую информацию (документы) в течение </w:t>
      </w:r>
      <w:r w:rsidR="00A95B47">
        <w:rPr>
          <w:rFonts w:ascii="Tahoma" w:hAnsi="Tahoma" w:cs="Tahoma"/>
        </w:rPr>
        <w:t>10</w:t>
      </w:r>
      <w:r w:rsidRPr="005E32F7">
        <w:rPr>
          <w:rFonts w:ascii="Tahoma" w:hAnsi="Tahoma" w:cs="Tahoma"/>
        </w:rPr>
        <w:t xml:space="preserve"> рабочих дней с момента получения запроса Исполнителя.</w:t>
      </w:r>
    </w:p>
    <w:p w14:paraId="01386D74" w14:textId="77777777" w:rsidR="00490AFE" w:rsidRPr="005E32F7" w:rsidRDefault="00490AFE" w:rsidP="00D2452E">
      <w:pPr>
        <w:widowControl w:val="0"/>
        <w:tabs>
          <w:tab w:val="num" w:pos="142"/>
          <w:tab w:val="left" w:pos="426"/>
        </w:tabs>
        <w:autoSpaceDE w:val="0"/>
        <w:autoSpaceDN w:val="0"/>
        <w:adjustRightInd w:val="0"/>
        <w:spacing w:after="0" w:line="240" w:lineRule="auto"/>
        <w:jc w:val="both"/>
        <w:rPr>
          <w:rFonts w:ascii="Tahoma" w:eastAsiaTheme="minorHAnsi" w:hAnsi="Tahoma" w:cs="Tahoma"/>
          <w:szCs w:val="20"/>
          <w:lang w:eastAsia="en-US"/>
        </w:rPr>
      </w:pPr>
      <w:r w:rsidRPr="005E32F7">
        <w:rPr>
          <w:rFonts w:ascii="Tahoma" w:hAnsi="Tahoma" w:cs="Tahoma"/>
        </w:rPr>
        <w:t>Исполнитель несет ответственность за продление сроков оказания Услуг, вызванное несвоевременным направлением (ненаправлением) запросов Заказчику о предоставлении необходимой технической информации (документов) по Объектам</w:t>
      </w:r>
      <w:r w:rsidRPr="005E32F7">
        <w:rPr>
          <w:rFonts w:ascii="Tahoma" w:eastAsiaTheme="minorHAnsi" w:hAnsi="Tahoma" w:cs="Tahoma"/>
          <w:szCs w:val="20"/>
          <w:lang w:eastAsia="en-US"/>
        </w:rPr>
        <w:t xml:space="preserve">     </w:t>
      </w:r>
    </w:p>
    <w:p w14:paraId="6CCB9F41" w14:textId="6342B695" w:rsidR="00490AFE" w:rsidRPr="005E32F7" w:rsidRDefault="00846CB0" w:rsidP="00D2452E">
      <w:pPr>
        <w:widowControl w:val="0"/>
        <w:tabs>
          <w:tab w:val="num" w:pos="142"/>
          <w:tab w:val="left" w:pos="426"/>
        </w:tabs>
        <w:autoSpaceDE w:val="0"/>
        <w:autoSpaceDN w:val="0"/>
        <w:adjustRightInd w:val="0"/>
        <w:spacing w:after="0" w:line="240" w:lineRule="auto"/>
        <w:jc w:val="both"/>
        <w:rPr>
          <w:rFonts w:ascii="Tahoma" w:eastAsiaTheme="minorHAnsi" w:hAnsi="Tahoma" w:cs="Tahoma"/>
          <w:i/>
          <w:iCs/>
          <w:szCs w:val="20"/>
          <w:lang w:eastAsia="en-US"/>
        </w:rPr>
      </w:pPr>
      <w:r w:rsidRPr="005E32F7">
        <w:rPr>
          <w:rFonts w:ascii="Tahoma" w:eastAsiaTheme="minorHAnsi" w:hAnsi="Tahoma" w:cs="Tahoma"/>
          <w:szCs w:val="20"/>
          <w:lang w:eastAsia="en-US"/>
        </w:rPr>
        <w:t>5.1.6</w:t>
      </w:r>
      <w:r w:rsidR="00490AFE" w:rsidRPr="005E32F7">
        <w:rPr>
          <w:rFonts w:ascii="Tahoma" w:eastAsiaTheme="minorHAnsi" w:hAnsi="Tahoma" w:cs="Tahoma"/>
          <w:szCs w:val="20"/>
          <w:lang w:eastAsia="en-US"/>
        </w:rPr>
        <w:t>. Проход персонала Исполнителя, а также проезд транспортных средств, спецтехники на территорию Заказчика в целях оказания Услуг осуществляется по соответствующим пропускам. Исполнитель обязуется заблаговременно представлять Заказчику списки своего персонала, транспортных средств, спецтехники для оформления пропусков на проход (проезд) на территорию Заказчика.</w:t>
      </w:r>
      <w:r w:rsidR="00490AFE" w:rsidRPr="005E32F7">
        <w:rPr>
          <w:rFonts w:ascii="Times New Roman" w:eastAsiaTheme="minorHAnsi" w:hAnsi="Times New Roman" w:cs="Times New Roman"/>
          <w:b/>
          <w:bCs/>
          <w:i/>
          <w:iCs/>
          <w:color w:val="000000"/>
          <w:sz w:val="22"/>
          <w:lang w:eastAsia="en-US"/>
        </w:rPr>
        <w:t xml:space="preserve"> </w:t>
      </w:r>
    </w:p>
    <w:p w14:paraId="5AA96F95" w14:textId="577BFADC" w:rsidR="00490AFE" w:rsidRPr="005E32F7" w:rsidRDefault="00846CB0" w:rsidP="00D2452E">
      <w:pPr>
        <w:tabs>
          <w:tab w:val="num" w:pos="142"/>
          <w:tab w:val="left" w:pos="426"/>
        </w:tabs>
        <w:autoSpaceDE w:val="0"/>
        <w:autoSpaceDN w:val="0"/>
        <w:adjustRightInd w:val="0"/>
        <w:spacing w:after="0" w:line="240" w:lineRule="auto"/>
        <w:jc w:val="both"/>
        <w:rPr>
          <w:rFonts w:ascii="Tahoma" w:eastAsiaTheme="minorHAnsi" w:hAnsi="Tahoma" w:cs="Tahoma"/>
          <w:i/>
          <w:iCs/>
          <w:szCs w:val="20"/>
          <w:lang w:eastAsia="en-US"/>
        </w:rPr>
      </w:pPr>
      <w:r w:rsidRPr="005E32F7">
        <w:rPr>
          <w:rFonts w:ascii="Tahoma" w:eastAsiaTheme="minorHAnsi" w:hAnsi="Tahoma" w:cs="Tahoma"/>
          <w:iCs/>
          <w:szCs w:val="20"/>
          <w:lang w:eastAsia="en-US"/>
        </w:rPr>
        <w:t>5.1.7</w:t>
      </w:r>
      <w:r w:rsidR="00490AFE" w:rsidRPr="005E32F7">
        <w:rPr>
          <w:rFonts w:ascii="Tahoma" w:eastAsiaTheme="minorHAnsi" w:hAnsi="Tahoma" w:cs="Tahoma"/>
          <w:iCs/>
          <w:szCs w:val="20"/>
          <w:lang w:eastAsia="en-US"/>
        </w:rPr>
        <w:t>. Исполнитель несет ответственность за свой персонал по соблюдению им правил технической эксплуатации, правил охраны труда, правил техники безопасности при оказании Услуг, правил Ростехнадзора и противопожарной безопасности, правил внутреннего трудового распорядка Заказчика, соблюдению пропускного режима и режима перемещений по территории Заказчика, соблюдению требований и норм в области охраны окружающей среды. Заказчик вправе отстранять от работы персонал Исполнителя при обнаружении нарушений правил охраны труда и техники безопасности.</w:t>
      </w:r>
      <w:r w:rsidR="00490AFE" w:rsidRPr="005E32F7">
        <w:rPr>
          <w:rFonts w:ascii="Tahoma" w:eastAsiaTheme="minorHAnsi" w:hAnsi="Tahoma" w:cs="Tahoma"/>
          <w:b/>
          <w:iCs/>
          <w:color w:val="000000"/>
          <w:szCs w:val="20"/>
          <w:lang w:eastAsia="en-US"/>
        </w:rPr>
        <w:t xml:space="preserve"> </w:t>
      </w:r>
      <w:r w:rsidR="00490AFE" w:rsidRPr="005E32F7">
        <w:rPr>
          <w:rFonts w:ascii="Tahoma" w:eastAsiaTheme="minorHAnsi" w:hAnsi="Tahoma" w:cs="Tahoma"/>
          <w:iCs/>
          <w:color w:val="000000"/>
          <w:szCs w:val="20"/>
          <w:lang w:eastAsia="en-US"/>
        </w:rPr>
        <w:t>Обязанности Исполнителя в области промышленной безопасности, охраны труда и окружающей среды (</w:t>
      </w:r>
      <w:r w:rsidR="00490AFE" w:rsidRPr="005E32F7">
        <w:rPr>
          <w:rFonts w:ascii="Tahoma" w:eastAsiaTheme="minorHAnsi" w:hAnsi="Tahoma" w:cs="Tahoma"/>
          <w:bCs/>
          <w:iCs/>
          <w:color w:val="000000"/>
          <w:szCs w:val="20"/>
          <w:lang w:eastAsia="en-US"/>
        </w:rPr>
        <w:t>ПБ и ОТ), а также требования по ПБ и ОТ конкретизированы в Приложении №</w:t>
      </w:r>
      <w:r w:rsidR="006F39DA">
        <w:rPr>
          <w:rFonts w:ascii="Tahoma" w:eastAsiaTheme="minorHAnsi" w:hAnsi="Tahoma" w:cs="Tahoma"/>
          <w:bCs/>
          <w:iCs/>
          <w:color w:val="000000"/>
          <w:szCs w:val="20"/>
          <w:lang w:eastAsia="en-US"/>
        </w:rPr>
        <w:t>7</w:t>
      </w:r>
      <w:r w:rsidR="00490AFE" w:rsidRPr="005E32F7">
        <w:rPr>
          <w:rFonts w:ascii="Tahoma" w:eastAsiaTheme="minorHAnsi" w:hAnsi="Tahoma" w:cs="Tahoma"/>
          <w:bCs/>
          <w:iCs/>
          <w:color w:val="000000"/>
          <w:szCs w:val="20"/>
          <w:lang w:eastAsia="en-US"/>
        </w:rPr>
        <w:t xml:space="preserve"> к Договору.</w:t>
      </w:r>
      <w:r w:rsidR="00490AFE" w:rsidRPr="005E32F7">
        <w:rPr>
          <w:rFonts w:ascii="Tahoma" w:eastAsiaTheme="minorHAnsi" w:hAnsi="Tahoma" w:cs="Tahoma"/>
          <w:b/>
          <w:bCs/>
          <w:iCs/>
          <w:color w:val="000000"/>
          <w:szCs w:val="20"/>
          <w:lang w:eastAsia="en-US"/>
        </w:rPr>
        <w:t xml:space="preserve"> </w:t>
      </w:r>
    </w:p>
    <w:p w14:paraId="312A8CF5" w14:textId="154BE317" w:rsidR="00490AFE" w:rsidRPr="005E32F7" w:rsidRDefault="00846CB0" w:rsidP="00D2452E">
      <w:pPr>
        <w:tabs>
          <w:tab w:val="num" w:pos="142"/>
          <w:tab w:val="left" w:pos="426"/>
        </w:tabs>
        <w:autoSpaceDE w:val="0"/>
        <w:autoSpaceDN w:val="0"/>
        <w:adjustRightInd w:val="0"/>
        <w:spacing w:after="0" w:line="240" w:lineRule="auto"/>
        <w:jc w:val="both"/>
        <w:rPr>
          <w:rFonts w:ascii="Tahoma" w:hAnsi="Tahoma" w:cs="Tahoma"/>
          <w:szCs w:val="20"/>
        </w:rPr>
      </w:pPr>
      <w:r w:rsidRPr="005E32F7">
        <w:rPr>
          <w:rFonts w:ascii="Tahoma" w:hAnsi="Tahoma" w:cs="Tahoma"/>
          <w:szCs w:val="20"/>
        </w:rPr>
        <w:t>5.1.8</w:t>
      </w:r>
      <w:r w:rsidR="00490AFE" w:rsidRPr="005E32F7">
        <w:rPr>
          <w:rFonts w:ascii="Tahoma" w:hAnsi="Tahoma" w:cs="Tahoma"/>
          <w:szCs w:val="20"/>
        </w:rPr>
        <w:t>. В случае необходимости Исполнитель обязуется оформить все требуемые в связи с оказанием Услуг разрешения и согласования от соответствующих органов.</w:t>
      </w:r>
    </w:p>
    <w:p w14:paraId="486E6713" w14:textId="7614BEB6" w:rsidR="00490AFE" w:rsidRPr="005E32F7" w:rsidRDefault="00846CB0" w:rsidP="00D2452E">
      <w:pPr>
        <w:tabs>
          <w:tab w:val="num" w:pos="142"/>
          <w:tab w:val="left" w:pos="426"/>
        </w:tabs>
        <w:autoSpaceDE w:val="0"/>
        <w:autoSpaceDN w:val="0"/>
        <w:adjustRightInd w:val="0"/>
        <w:spacing w:after="0" w:line="240" w:lineRule="auto"/>
        <w:jc w:val="both"/>
        <w:rPr>
          <w:rFonts w:ascii="Tahoma" w:hAnsi="Tahoma" w:cs="Tahoma"/>
          <w:i/>
          <w:szCs w:val="20"/>
        </w:rPr>
      </w:pPr>
      <w:r w:rsidRPr="005E32F7">
        <w:rPr>
          <w:rFonts w:ascii="Tahoma" w:eastAsiaTheme="minorHAnsi" w:hAnsi="Tahoma" w:cs="Tahoma"/>
          <w:iCs/>
          <w:spacing w:val="-3"/>
          <w:szCs w:val="20"/>
          <w:lang w:eastAsia="en-US"/>
        </w:rPr>
        <w:t>5.1.9</w:t>
      </w:r>
      <w:r w:rsidR="00490AFE" w:rsidRPr="005E32F7">
        <w:rPr>
          <w:rFonts w:ascii="Tahoma" w:eastAsiaTheme="minorHAnsi" w:hAnsi="Tahoma" w:cs="Tahoma"/>
          <w:iCs/>
          <w:spacing w:val="-3"/>
          <w:szCs w:val="20"/>
          <w:lang w:eastAsia="en-US"/>
        </w:rPr>
        <w:t>. По итогам оказания Услуг Исполнитель</w:t>
      </w:r>
      <w:r w:rsidR="00490AFE" w:rsidRPr="005E32F7">
        <w:rPr>
          <w:rFonts w:ascii="Tahoma" w:eastAsiaTheme="minorHAnsi" w:hAnsi="Tahoma" w:cs="Tahoma"/>
          <w:i/>
          <w:iCs/>
          <w:spacing w:val="-3"/>
          <w:szCs w:val="20"/>
          <w:lang w:eastAsia="en-US"/>
        </w:rPr>
        <w:t xml:space="preserve"> </w:t>
      </w:r>
      <w:r w:rsidR="00490AFE" w:rsidRPr="005E32F7">
        <w:rPr>
          <w:rFonts w:ascii="Tahoma" w:hAnsi="Tahoma" w:cs="Tahoma"/>
          <w:szCs w:val="20"/>
        </w:rPr>
        <w:t>предоставляет Заказчику документацию, касающуюся эксплуатации или иного использования Заказчиком результата оказания Услуг, а также исполнительную документацию по оказанным Услугам   в пись</w:t>
      </w:r>
      <w:r w:rsidR="00644DDE">
        <w:rPr>
          <w:rFonts w:ascii="Tahoma" w:hAnsi="Tahoma" w:cs="Tahoma"/>
          <w:szCs w:val="20"/>
        </w:rPr>
        <w:t>менной/электронной форме в виде заключения</w:t>
      </w:r>
      <w:r w:rsidR="00490AFE" w:rsidRPr="005E32F7">
        <w:rPr>
          <w:rFonts w:ascii="Tahoma" w:hAnsi="Tahoma" w:cs="Tahoma"/>
          <w:szCs w:val="20"/>
        </w:rPr>
        <w:t xml:space="preserve"> в </w:t>
      </w:r>
      <w:r w:rsidR="00644DDE">
        <w:rPr>
          <w:rFonts w:ascii="Tahoma" w:hAnsi="Tahoma" w:cs="Tahoma"/>
          <w:szCs w:val="20"/>
        </w:rPr>
        <w:t>2</w:t>
      </w:r>
      <w:r w:rsidR="00490AFE" w:rsidRPr="005E32F7">
        <w:rPr>
          <w:rFonts w:ascii="Tahoma" w:hAnsi="Tahoma" w:cs="Tahoma"/>
          <w:szCs w:val="20"/>
        </w:rPr>
        <w:t xml:space="preserve"> (</w:t>
      </w:r>
      <w:r w:rsidR="00644DDE">
        <w:rPr>
          <w:rFonts w:ascii="Tahoma" w:hAnsi="Tahoma" w:cs="Tahoma"/>
          <w:szCs w:val="20"/>
        </w:rPr>
        <w:t>двух</w:t>
      </w:r>
      <w:r w:rsidR="00490AFE" w:rsidRPr="005E32F7">
        <w:rPr>
          <w:rFonts w:ascii="Tahoma" w:hAnsi="Tahoma" w:cs="Tahoma"/>
          <w:szCs w:val="20"/>
        </w:rPr>
        <w:t>) экземплярах</w:t>
      </w:r>
      <w:r w:rsidR="00644DDE">
        <w:rPr>
          <w:rFonts w:ascii="Tahoma" w:hAnsi="Tahoma" w:cs="Tahoma"/>
          <w:szCs w:val="20"/>
        </w:rPr>
        <w:t>.</w:t>
      </w:r>
    </w:p>
    <w:p w14:paraId="4E751619" w14:textId="3B66B765" w:rsidR="00490AFE" w:rsidRPr="005E32F7" w:rsidRDefault="00846CB0" w:rsidP="00D2452E">
      <w:pPr>
        <w:tabs>
          <w:tab w:val="num" w:pos="142"/>
          <w:tab w:val="left" w:pos="426"/>
        </w:tabs>
        <w:autoSpaceDE w:val="0"/>
        <w:autoSpaceDN w:val="0"/>
        <w:adjustRightInd w:val="0"/>
        <w:spacing w:after="0" w:line="240" w:lineRule="auto"/>
        <w:jc w:val="both"/>
        <w:rPr>
          <w:rFonts w:ascii="Tahoma" w:hAnsi="Tahoma" w:cs="Tahoma"/>
          <w:szCs w:val="20"/>
        </w:rPr>
      </w:pPr>
      <w:r w:rsidRPr="005E32F7">
        <w:rPr>
          <w:rFonts w:ascii="Tahoma" w:eastAsiaTheme="minorHAnsi" w:hAnsi="Tahoma" w:cs="Tahoma"/>
          <w:iCs/>
          <w:szCs w:val="20"/>
          <w:lang w:eastAsia="en-US"/>
        </w:rPr>
        <w:t>5.1.10</w:t>
      </w:r>
      <w:r w:rsidR="00490AFE" w:rsidRPr="005E32F7">
        <w:rPr>
          <w:rFonts w:ascii="Tahoma" w:eastAsiaTheme="minorHAnsi" w:hAnsi="Tahoma" w:cs="Tahoma"/>
          <w:iCs/>
          <w:szCs w:val="20"/>
          <w:lang w:eastAsia="en-US"/>
        </w:rPr>
        <w:t xml:space="preserve">. </w:t>
      </w:r>
      <w:r w:rsidR="00490AFE" w:rsidRPr="005E32F7">
        <w:rPr>
          <w:rFonts w:ascii="Tahoma" w:hAnsi="Tahoma" w:cs="Tahoma"/>
          <w:szCs w:val="20"/>
        </w:rPr>
        <w:t>При возникновении обстоятельств, угрожающих годности или прочности результатов оказываемых Услуг и имуществу Заказчика (в том числе дефектов либо иных неисправностей оборудования/объектов, обслуживание которых не входит в предмет настоящего Договора), Исполнитель должен немедленно известить Заказчика и до получения от него указаний приостановить оказание Услуг.</w:t>
      </w:r>
    </w:p>
    <w:p w14:paraId="7CDDA0E2" w14:textId="41BE8B21" w:rsidR="00490AFE" w:rsidRPr="005E32F7" w:rsidRDefault="00846CB0" w:rsidP="00D2452E">
      <w:pPr>
        <w:tabs>
          <w:tab w:val="num" w:pos="142"/>
          <w:tab w:val="left" w:pos="426"/>
        </w:tabs>
        <w:autoSpaceDE w:val="0"/>
        <w:autoSpaceDN w:val="0"/>
        <w:adjustRightInd w:val="0"/>
        <w:spacing w:after="0" w:line="240" w:lineRule="auto"/>
        <w:jc w:val="both"/>
        <w:rPr>
          <w:rFonts w:ascii="Tahoma" w:hAnsi="Tahoma" w:cs="Tahoma"/>
          <w:szCs w:val="20"/>
        </w:rPr>
      </w:pPr>
      <w:r w:rsidRPr="005E32F7">
        <w:rPr>
          <w:rFonts w:ascii="Tahoma" w:hAnsi="Tahoma" w:cs="Tahoma"/>
          <w:szCs w:val="20"/>
        </w:rPr>
        <w:lastRenderedPageBreak/>
        <w:t>5.1.11</w:t>
      </w:r>
      <w:r w:rsidR="00490AFE" w:rsidRPr="005E32F7">
        <w:rPr>
          <w:rFonts w:ascii="Tahoma" w:hAnsi="Tahoma" w:cs="Tahoma"/>
          <w:szCs w:val="20"/>
        </w:rPr>
        <w:t xml:space="preserve">. </w:t>
      </w:r>
      <w:r w:rsidR="00490AFE" w:rsidRPr="005E32F7">
        <w:rPr>
          <w:rFonts w:ascii="Tahoma" w:eastAsiaTheme="minorHAnsi" w:hAnsi="Tahoma" w:cs="Tahoma"/>
          <w:iCs/>
          <w:szCs w:val="20"/>
          <w:lang w:eastAsia="en-US"/>
        </w:rPr>
        <w:t>Исполнитель обязан по требованию Заказчика представлять сведения о ходе исполнения Договора.</w:t>
      </w:r>
    </w:p>
    <w:p w14:paraId="5D71FC34" w14:textId="2D999AA0" w:rsidR="00490AFE" w:rsidRPr="005E32F7" w:rsidRDefault="00846CB0" w:rsidP="00D2452E">
      <w:pPr>
        <w:tabs>
          <w:tab w:val="num" w:pos="142"/>
          <w:tab w:val="left" w:pos="426"/>
        </w:tabs>
        <w:autoSpaceDE w:val="0"/>
        <w:autoSpaceDN w:val="0"/>
        <w:adjustRightInd w:val="0"/>
        <w:spacing w:after="0" w:line="240" w:lineRule="auto"/>
        <w:jc w:val="both"/>
        <w:rPr>
          <w:rFonts w:ascii="Tahoma" w:eastAsiaTheme="minorHAnsi" w:hAnsi="Tahoma" w:cs="Tahoma"/>
          <w:i/>
          <w:iCs/>
          <w:szCs w:val="20"/>
          <w:lang w:eastAsia="en-US"/>
        </w:rPr>
      </w:pPr>
      <w:r w:rsidRPr="005E32F7">
        <w:rPr>
          <w:rFonts w:ascii="Tahoma" w:eastAsiaTheme="minorHAnsi" w:hAnsi="Tahoma" w:cs="Tahoma"/>
          <w:bCs/>
          <w:iCs/>
          <w:color w:val="000000"/>
          <w:spacing w:val="3"/>
          <w:szCs w:val="20"/>
          <w:lang w:eastAsia="en-US"/>
        </w:rPr>
        <w:t>5.1.12</w:t>
      </w:r>
      <w:r w:rsidR="00490AFE" w:rsidRPr="005E32F7">
        <w:rPr>
          <w:rFonts w:ascii="Tahoma" w:eastAsiaTheme="minorHAnsi" w:hAnsi="Tahoma" w:cs="Tahoma"/>
          <w:bCs/>
          <w:iCs/>
          <w:color w:val="000000"/>
          <w:spacing w:val="3"/>
          <w:szCs w:val="20"/>
          <w:lang w:eastAsia="en-US"/>
        </w:rPr>
        <w:t>. Исполнитель обязуется ежедневно осуществлять контроль за образованием отходов в процессе оказания услуг по Договору, и обеспечивать их перемещение из мест их образования в места их временного накопления, определенные Заказчиком.</w:t>
      </w:r>
      <w:r w:rsidR="00490AFE" w:rsidRPr="005E32F7">
        <w:rPr>
          <w:rFonts w:ascii="Times New Roman" w:eastAsiaTheme="minorHAnsi" w:hAnsi="Times New Roman" w:cs="Times New Roman"/>
          <w:b/>
          <w:bCs/>
          <w:i/>
          <w:iCs/>
          <w:color w:val="000000"/>
          <w:sz w:val="22"/>
          <w:lang w:eastAsia="en-US"/>
        </w:rPr>
        <w:t xml:space="preserve"> </w:t>
      </w:r>
    </w:p>
    <w:p w14:paraId="78E54BB3" w14:textId="79562865" w:rsidR="00490AFE" w:rsidRPr="005E32F7" w:rsidRDefault="00846CB0" w:rsidP="00D2452E">
      <w:pPr>
        <w:tabs>
          <w:tab w:val="num" w:pos="142"/>
          <w:tab w:val="left" w:pos="426"/>
        </w:tabs>
        <w:autoSpaceDE w:val="0"/>
        <w:autoSpaceDN w:val="0"/>
        <w:adjustRightInd w:val="0"/>
        <w:spacing w:after="0" w:line="240" w:lineRule="auto"/>
        <w:jc w:val="both"/>
        <w:rPr>
          <w:rFonts w:ascii="Tahoma" w:eastAsiaTheme="minorHAnsi" w:hAnsi="Tahoma" w:cs="Tahoma"/>
          <w:i/>
          <w:iCs/>
          <w:szCs w:val="20"/>
          <w:lang w:eastAsia="en-US"/>
        </w:rPr>
      </w:pPr>
      <w:r w:rsidRPr="005E32F7">
        <w:rPr>
          <w:rFonts w:ascii="Tahoma" w:eastAsiaTheme="minorHAnsi" w:hAnsi="Tahoma" w:cs="Tahoma"/>
          <w:bCs/>
          <w:iCs/>
          <w:color w:val="000000"/>
          <w:spacing w:val="3"/>
          <w:szCs w:val="20"/>
          <w:lang w:eastAsia="en-US"/>
        </w:rPr>
        <w:t>5.1.13</w:t>
      </w:r>
      <w:r w:rsidR="00490AFE" w:rsidRPr="005E32F7">
        <w:rPr>
          <w:rFonts w:ascii="Tahoma" w:eastAsiaTheme="minorHAnsi" w:hAnsi="Tahoma" w:cs="Tahoma"/>
          <w:bCs/>
          <w:iCs/>
          <w:color w:val="000000"/>
          <w:spacing w:val="3"/>
          <w:szCs w:val="20"/>
          <w:lang w:eastAsia="en-US"/>
        </w:rPr>
        <w:t>. Исполнитель обязуется за свой счет осуществлять погрузку-выгрузку и вывоз с территории Заказчика собственных отходов, образующихся в процессе оказания услуг, по мере их накопления, самостоятельно (при наличии соответствующей лицензии) или с привлечением специализированной организации, имеющей соответствующую лицензию.</w:t>
      </w:r>
      <w:r w:rsidR="00490AFE" w:rsidRPr="005E32F7">
        <w:rPr>
          <w:rFonts w:ascii="Times New Roman" w:eastAsiaTheme="minorHAnsi" w:hAnsi="Times New Roman" w:cs="Times New Roman"/>
          <w:b/>
          <w:bCs/>
          <w:i/>
          <w:iCs/>
          <w:color w:val="000000"/>
          <w:sz w:val="22"/>
          <w:lang w:eastAsia="en-US"/>
        </w:rPr>
        <w:t xml:space="preserve"> </w:t>
      </w:r>
    </w:p>
    <w:p w14:paraId="2359D6AD" w14:textId="283F730B" w:rsidR="00981230" w:rsidRDefault="00846CB0" w:rsidP="005C0F93">
      <w:pPr>
        <w:tabs>
          <w:tab w:val="num" w:pos="142"/>
          <w:tab w:val="left" w:pos="426"/>
        </w:tabs>
        <w:autoSpaceDE w:val="0"/>
        <w:autoSpaceDN w:val="0"/>
        <w:adjustRightInd w:val="0"/>
        <w:spacing w:after="0" w:line="240" w:lineRule="auto"/>
        <w:jc w:val="both"/>
        <w:rPr>
          <w:rFonts w:ascii="Tahoma" w:eastAsiaTheme="minorHAnsi" w:hAnsi="Tahoma" w:cs="Tahoma"/>
          <w:iCs/>
          <w:szCs w:val="20"/>
          <w:lang w:eastAsia="en-US"/>
        </w:rPr>
      </w:pPr>
      <w:r w:rsidRPr="005E32F7">
        <w:rPr>
          <w:rFonts w:ascii="Tahoma" w:eastAsiaTheme="minorHAnsi" w:hAnsi="Tahoma" w:cs="Tahoma"/>
          <w:iCs/>
          <w:szCs w:val="20"/>
          <w:lang w:eastAsia="en-US"/>
        </w:rPr>
        <w:t>5.1.14</w:t>
      </w:r>
      <w:r w:rsidR="00490AFE" w:rsidRPr="005E32F7">
        <w:rPr>
          <w:rFonts w:ascii="Tahoma" w:eastAsiaTheme="minorHAnsi" w:hAnsi="Tahoma" w:cs="Tahoma"/>
          <w:iCs/>
          <w:szCs w:val="20"/>
          <w:lang w:eastAsia="en-US"/>
        </w:rPr>
        <w:t>. Исполнитель обязуется в 10-дневный срок со дня подписания Акта сдачи-приемки Услуг произвести уборку территории, на которой производилось оказание «Услуг», и вывезти за пределы территории Заказчика, принадлежащие Исполнителю машины, оборудование, инвентарь, инструменты, материалы и другое имущество.</w:t>
      </w:r>
    </w:p>
    <w:p w14:paraId="15E71F8D" w14:textId="5B1ADFF0" w:rsidR="005C0F93" w:rsidRPr="005C0F93" w:rsidRDefault="005C0F93" w:rsidP="005C0F93">
      <w:pPr>
        <w:spacing w:after="0" w:line="240" w:lineRule="auto"/>
        <w:jc w:val="both"/>
        <w:rPr>
          <w:rFonts w:ascii="Tahoma" w:eastAsia="Times New Roman" w:hAnsi="Tahoma" w:cs="Tahoma"/>
          <w:color w:val="000000"/>
          <w:szCs w:val="20"/>
        </w:rPr>
      </w:pPr>
      <w:r>
        <w:rPr>
          <w:rFonts w:ascii="Tahoma" w:eastAsiaTheme="minorHAnsi" w:hAnsi="Tahoma" w:cs="Tahoma"/>
          <w:iCs/>
          <w:szCs w:val="20"/>
          <w:lang w:eastAsia="en-US"/>
        </w:rPr>
        <w:t xml:space="preserve">5.1.15. </w:t>
      </w:r>
      <w:r w:rsidRPr="005C0F93">
        <w:rPr>
          <w:rFonts w:ascii="Tahoma" w:eastAsia="Times New Roman" w:hAnsi="Tahoma" w:cs="Tahoma"/>
          <w:color w:val="000000"/>
          <w:szCs w:val="20"/>
        </w:rPr>
        <w:t>Фотосъемка и/или видеосъёмка, аудиозапись (в т.ч. с использованием мобильных телефонов) на территории Заказчика (Объекта), запрещена, за исключением случаев, прямо предусмотренных Договором. Исполнитель обязуется обеспечить исполнение данного запрета со стороны всех его работников, находящихся на Объекте, а также привлеченных им соисполнителей (субпоставщиков, субподрядчиков) и является ответственным за соблюдение ими указанного запрета.</w:t>
      </w:r>
    </w:p>
    <w:p w14:paraId="7EDA8449" w14:textId="5DE86194" w:rsidR="00981230" w:rsidRPr="00981230" w:rsidRDefault="00981230" w:rsidP="005C0F93">
      <w:pPr>
        <w:tabs>
          <w:tab w:val="num" w:pos="142"/>
          <w:tab w:val="left" w:pos="426"/>
        </w:tabs>
        <w:autoSpaceDE w:val="0"/>
        <w:autoSpaceDN w:val="0"/>
        <w:adjustRightInd w:val="0"/>
        <w:spacing w:after="0" w:line="240" w:lineRule="auto"/>
        <w:jc w:val="both"/>
        <w:rPr>
          <w:rFonts w:ascii="Tahoma" w:eastAsiaTheme="minorHAnsi" w:hAnsi="Tahoma" w:cs="Tahoma"/>
          <w:iCs/>
          <w:szCs w:val="20"/>
          <w:lang w:eastAsia="en-US"/>
        </w:rPr>
      </w:pPr>
      <w:r>
        <w:rPr>
          <w:rFonts w:ascii="Tahoma" w:eastAsiaTheme="minorHAnsi" w:hAnsi="Tahoma" w:cs="Tahoma"/>
          <w:iCs/>
          <w:szCs w:val="20"/>
          <w:lang w:eastAsia="en-US"/>
        </w:rPr>
        <w:t>5.1.1</w:t>
      </w:r>
      <w:r w:rsidR="005C0F93">
        <w:rPr>
          <w:rFonts w:ascii="Tahoma" w:eastAsiaTheme="minorHAnsi" w:hAnsi="Tahoma" w:cs="Tahoma"/>
          <w:iCs/>
          <w:szCs w:val="20"/>
          <w:lang w:eastAsia="en-US"/>
        </w:rPr>
        <w:t>6</w:t>
      </w:r>
      <w:r>
        <w:rPr>
          <w:rFonts w:ascii="Tahoma" w:eastAsiaTheme="minorHAnsi" w:hAnsi="Tahoma" w:cs="Tahoma"/>
          <w:iCs/>
          <w:szCs w:val="20"/>
          <w:lang w:eastAsia="en-US"/>
        </w:rPr>
        <w:t xml:space="preserve">. </w:t>
      </w:r>
      <w:r w:rsidRPr="00923A95">
        <w:rPr>
          <w:rFonts w:ascii="Tahoma" w:hAnsi="Tahoma" w:cs="Tahoma"/>
          <w:szCs w:val="20"/>
        </w:rPr>
        <w:t xml:space="preserve">Исполнитель </w:t>
      </w:r>
      <w:r w:rsidRPr="00923A95">
        <w:rPr>
          <w:rFonts w:ascii="Tahoma" w:eastAsia="Times New Roman" w:hAnsi="Tahoma" w:cs="Tahoma"/>
          <w:szCs w:val="20"/>
        </w:rPr>
        <w:t>заверяет и гарантирует что:</w:t>
      </w:r>
    </w:p>
    <w:p w14:paraId="3B7D6F11" w14:textId="77777777" w:rsidR="00F65C6E" w:rsidRPr="00923A95" w:rsidRDefault="00F65C6E" w:rsidP="00487DC7">
      <w:pPr>
        <w:pStyle w:val="afffa"/>
        <w:spacing w:after="0" w:line="240" w:lineRule="auto"/>
        <w:ind w:left="0"/>
        <w:jc w:val="both"/>
        <w:rPr>
          <w:rFonts w:ascii="Tahoma" w:eastAsia="Times New Roman" w:hAnsi="Tahoma" w:cs="Tahoma"/>
          <w:szCs w:val="20"/>
        </w:rPr>
      </w:pPr>
      <w:r>
        <w:rPr>
          <w:rFonts w:ascii="Tahoma" w:hAnsi="Tahoma" w:cs="Tahoma"/>
          <w:szCs w:val="20"/>
        </w:rPr>
        <w:t xml:space="preserve">    </w:t>
      </w:r>
      <w:r w:rsidRPr="00923A95">
        <w:rPr>
          <w:rFonts w:ascii="Tahoma" w:hAnsi="Tahoma" w:cs="Tahoma"/>
          <w:szCs w:val="20"/>
        </w:rPr>
        <w:t xml:space="preserve">Исполнитель </w:t>
      </w:r>
      <w:r w:rsidRPr="00923A95">
        <w:rPr>
          <w:rFonts w:ascii="Tahoma" w:eastAsia="Times New Roman" w:hAnsi="Tahoma" w:cs="Tahoma"/>
          <w:szCs w:val="20"/>
        </w:rPr>
        <w:t xml:space="preserve">соблюдает требования законодательства о налогах и сборах Российской Федерации. </w:t>
      </w:r>
    </w:p>
    <w:p w14:paraId="561AC407" w14:textId="77777777" w:rsidR="00F65C6E" w:rsidRPr="00923A95" w:rsidRDefault="00F65C6E" w:rsidP="00487DC7">
      <w:pPr>
        <w:pStyle w:val="afffa"/>
        <w:spacing w:after="0" w:line="240" w:lineRule="auto"/>
        <w:ind w:left="0"/>
        <w:jc w:val="both"/>
        <w:rPr>
          <w:rFonts w:ascii="Tahoma" w:hAnsi="Tahoma" w:cs="Tahoma"/>
          <w:szCs w:val="20"/>
        </w:rPr>
      </w:pPr>
      <w:r>
        <w:rPr>
          <w:rFonts w:ascii="Tahoma" w:hAnsi="Tahoma" w:cs="Tahoma"/>
          <w:szCs w:val="20"/>
        </w:rPr>
        <w:t xml:space="preserve">    </w:t>
      </w:r>
      <w:r w:rsidRPr="00923A95">
        <w:rPr>
          <w:rFonts w:ascii="Tahoma" w:hAnsi="Tahoma" w:cs="Tahoma"/>
          <w:szCs w:val="20"/>
        </w:rPr>
        <w:t xml:space="preserve">Исполнителем </w:t>
      </w:r>
      <w:r w:rsidRPr="00923A95">
        <w:rPr>
          <w:rFonts w:ascii="Tahoma" w:eastAsia="Times New Roman" w:hAnsi="Tahoma" w:cs="Tahoma"/>
          <w:szCs w:val="20"/>
        </w:rPr>
        <w:t xml:space="preserve">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 все операции Исполнителя по </w:t>
      </w:r>
      <w:r>
        <w:rPr>
          <w:rFonts w:ascii="Tahoma" w:eastAsia="Times New Roman" w:hAnsi="Tahoma" w:cs="Tahoma"/>
          <w:szCs w:val="20"/>
        </w:rPr>
        <w:t>ока</w:t>
      </w:r>
      <w:r w:rsidRPr="00923A95">
        <w:rPr>
          <w:rFonts w:ascii="Tahoma" w:eastAsia="Times New Roman" w:hAnsi="Tahoma" w:cs="Tahoma"/>
          <w:szCs w:val="20"/>
        </w:rPr>
        <w:t>з</w:t>
      </w:r>
      <w:r>
        <w:rPr>
          <w:rFonts w:ascii="Tahoma" w:eastAsia="Times New Roman" w:hAnsi="Tahoma" w:cs="Tahoma"/>
          <w:szCs w:val="20"/>
        </w:rPr>
        <w:t>а</w:t>
      </w:r>
      <w:r w:rsidRPr="00923A95">
        <w:rPr>
          <w:rFonts w:ascii="Tahoma" w:eastAsia="Times New Roman" w:hAnsi="Tahoma" w:cs="Tahoma"/>
          <w:szCs w:val="20"/>
        </w:rPr>
        <w:t xml:space="preserve">нию Услуг и иные полностью отражены в первичной документации </w:t>
      </w:r>
      <w:r w:rsidRPr="00923A95">
        <w:rPr>
          <w:rFonts w:ascii="Tahoma" w:hAnsi="Tahoma" w:cs="Tahoma"/>
          <w:szCs w:val="20"/>
        </w:rPr>
        <w:t>Исполнителя</w:t>
      </w:r>
      <w:r w:rsidRPr="00923A95">
        <w:rPr>
          <w:rFonts w:ascii="Tahoma" w:eastAsia="Times New Roman" w:hAnsi="Tahoma" w:cs="Tahoma"/>
          <w:szCs w:val="20"/>
        </w:rPr>
        <w:t xml:space="preserve">, в бухгалтерской, налоговой, статистической и любой иной отчетности, обязанность по ведению которой возлагается на </w:t>
      </w:r>
      <w:r w:rsidRPr="00923A95">
        <w:rPr>
          <w:rFonts w:ascii="Tahoma" w:hAnsi="Tahoma" w:cs="Tahoma"/>
          <w:szCs w:val="20"/>
        </w:rPr>
        <w:t>Исполнителя</w:t>
      </w:r>
      <w:r w:rsidRPr="00923A95">
        <w:rPr>
          <w:rFonts w:ascii="Tahoma" w:eastAsia="Times New Roman" w:hAnsi="Tahoma" w:cs="Tahoma"/>
          <w:szCs w:val="20"/>
        </w:rPr>
        <w:t xml:space="preserve">. </w:t>
      </w:r>
      <w:r w:rsidRPr="00923A95">
        <w:rPr>
          <w:rFonts w:ascii="Tahoma" w:hAnsi="Tahoma" w:cs="Tahoma"/>
          <w:szCs w:val="20"/>
        </w:rPr>
        <w:t xml:space="preserve">Исполнитель </w:t>
      </w:r>
      <w:r w:rsidRPr="00923A95">
        <w:rPr>
          <w:rFonts w:ascii="Tahoma" w:eastAsia="Times New Roman" w:hAnsi="Tahoma" w:cs="Tahoma"/>
          <w:szCs w:val="20"/>
        </w:rPr>
        <w:t xml:space="preserve">гарантирует и обязуется отражать в налоговой отчетности НДС, уплаченный Заказчиком </w:t>
      </w:r>
      <w:r w:rsidRPr="00923A95">
        <w:rPr>
          <w:rFonts w:ascii="Tahoma" w:hAnsi="Tahoma" w:cs="Tahoma"/>
          <w:szCs w:val="20"/>
        </w:rPr>
        <w:t xml:space="preserve">Исполнителю </w:t>
      </w:r>
      <w:r w:rsidRPr="00923A95">
        <w:rPr>
          <w:rFonts w:ascii="Tahoma" w:eastAsia="Times New Roman" w:hAnsi="Tahoma" w:cs="Tahoma"/>
          <w:szCs w:val="20"/>
        </w:rPr>
        <w:t xml:space="preserve">в составе Цены Договора. </w:t>
      </w:r>
      <w:r w:rsidRPr="00923A95">
        <w:rPr>
          <w:rFonts w:ascii="Tahoma" w:hAnsi="Tahoma" w:cs="Tahoma"/>
          <w:szCs w:val="20"/>
        </w:rPr>
        <w:t xml:space="preserve">Исполнитель </w:t>
      </w:r>
      <w:r w:rsidRPr="00923A95">
        <w:rPr>
          <w:rFonts w:ascii="Tahoma" w:eastAsia="Times New Roman" w:hAnsi="Tahoma" w:cs="Tahoma"/>
          <w:szCs w:val="20"/>
        </w:rPr>
        <w:t xml:space="preserve">предоставит Заказчику полностью соответствующие действующему </w:t>
      </w:r>
      <w:r w:rsidRPr="006E2800">
        <w:rPr>
          <w:rFonts w:ascii="Tahoma" w:hAnsi="Tahoma" w:cs="Tahoma"/>
          <w:szCs w:val="20"/>
        </w:rPr>
        <w:t>законодательству Российской Федерации первичные документы, которыми оформляется оказание Услуг</w:t>
      </w:r>
      <w:r w:rsidRPr="006E2800" w:rsidDel="008F36BF">
        <w:rPr>
          <w:rFonts w:ascii="Tahoma" w:hAnsi="Tahoma" w:cs="Tahoma"/>
          <w:szCs w:val="20"/>
        </w:rPr>
        <w:t xml:space="preserve"> </w:t>
      </w:r>
      <w:r w:rsidRPr="006E2800">
        <w:rPr>
          <w:rFonts w:ascii="Tahoma" w:hAnsi="Tahoma" w:cs="Tahoma"/>
          <w:szCs w:val="20"/>
        </w:rPr>
        <w:t>(включая, но не ограничиваясь: счета-фактуры, акты оказанных услуг).</w:t>
      </w:r>
    </w:p>
    <w:p w14:paraId="5BDF2D1D" w14:textId="77777777" w:rsidR="00F65C6E" w:rsidRPr="006E2800" w:rsidRDefault="00F65C6E" w:rsidP="00487DC7">
      <w:pPr>
        <w:pStyle w:val="afffa"/>
        <w:spacing w:after="0" w:line="240" w:lineRule="auto"/>
        <w:ind w:left="0"/>
        <w:jc w:val="both"/>
        <w:rPr>
          <w:rFonts w:ascii="Tahoma" w:hAnsi="Tahoma" w:cs="Tahoma"/>
          <w:szCs w:val="20"/>
        </w:rPr>
      </w:pPr>
      <w:r>
        <w:rPr>
          <w:rFonts w:ascii="Tahoma" w:hAnsi="Tahoma" w:cs="Tahoma"/>
          <w:szCs w:val="20"/>
        </w:rPr>
        <w:t xml:space="preserve">   </w:t>
      </w:r>
      <w:r w:rsidRPr="00923A95">
        <w:rPr>
          <w:rFonts w:ascii="Tahoma" w:hAnsi="Tahoma" w:cs="Tahoma"/>
          <w:szCs w:val="20"/>
        </w:rPr>
        <w:t xml:space="preserve">Исполнитель </w:t>
      </w:r>
      <w:r w:rsidRPr="006E2800">
        <w:rPr>
          <w:rFonts w:ascii="Tahoma" w:hAnsi="Tahoma" w:cs="Tahoma"/>
          <w:szCs w:val="20"/>
        </w:rPr>
        <w:t xml:space="preserve">не осуществляет и не будет осуществлять уменьшение налоговой базы и (или) суммы подлежащего уплате налога, страховых взносов в результате искажения сведений о фактах хозяйственной жизни (совокупности таких фактов), об объектах налогообложения и отчислений, в том числе за счет дробления бизнеса и/или необоснованного применения специальных налоговых режимов. </w:t>
      </w:r>
    </w:p>
    <w:p w14:paraId="1BD292F2" w14:textId="77777777" w:rsidR="00F65C6E" w:rsidRPr="006E2800" w:rsidRDefault="00F65C6E" w:rsidP="00487DC7">
      <w:pPr>
        <w:spacing w:after="0" w:line="240" w:lineRule="auto"/>
        <w:jc w:val="both"/>
        <w:rPr>
          <w:rFonts w:ascii="Tahoma" w:hAnsi="Tahoma" w:cs="Tahoma"/>
          <w:szCs w:val="20"/>
        </w:rPr>
      </w:pPr>
      <w:r>
        <w:rPr>
          <w:rFonts w:ascii="Tahoma" w:hAnsi="Tahoma" w:cs="Tahoma"/>
          <w:szCs w:val="20"/>
        </w:rPr>
        <w:t xml:space="preserve">   </w:t>
      </w:r>
      <w:r w:rsidRPr="006E2800">
        <w:rPr>
          <w:rFonts w:ascii="Tahoma" w:hAnsi="Tahoma" w:cs="Tahoma"/>
          <w:szCs w:val="20"/>
        </w:rPr>
        <w:t>Вышеуказанные положения заверений и гарантий Исполнителя, равно как и меры ответственности за их нарушение, предусмотренные настоящим Договором, декларируются Исполнителем и применяются Заказчиком с учетом системы налогообложения или применяемым специальным налоговым режимом, используемой Исполнителем на момент заключения Договора, в части, не противоречащей законодательству о налогах и сборах. В случае изменения системы налогообложения или специального налогового режима в ходе исполнения Договора положения заверений и гарантий будут применяться в той части, в которой они относятся к новой системе налогообложения или специальному налоговому режиму</w:t>
      </w:r>
      <w:r>
        <w:rPr>
          <w:rFonts w:ascii="Tahoma" w:hAnsi="Tahoma" w:cs="Tahoma"/>
          <w:szCs w:val="20"/>
        </w:rPr>
        <w:t>.</w:t>
      </w:r>
    </w:p>
    <w:p w14:paraId="0F96190D" w14:textId="58F57474" w:rsidR="00490AFE" w:rsidRPr="005E32F7" w:rsidRDefault="00F65C6E" w:rsidP="00D2452E">
      <w:pPr>
        <w:tabs>
          <w:tab w:val="num" w:pos="142"/>
          <w:tab w:val="left" w:pos="426"/>
        </w:tabs>
        <w:autoSpaceDE w:val="0"/>
        <w:autoSpaceDN w:val="0"/>
        <w:adjustRightInd w:val="0"/>
        <w:spacing w:after="0" w:line="240" w:lineRule="auto"/>
        <w:jc w:val="both"/>
        <w:rPr>
          <w:rFonts w:ascii="Tahoma" w:hAnsi="Tahoma" w:cs="Tahoma"/>
          <w:szCs w:val="20"/>
        </w:rPr>
      </w:pPr>
      <w:r>
        <w:rPr>
          <w:rFonts w:ascii="Tahoma" w:hAnsi="Tahoma" w:cs="Tahoma"/>
          <w:szCs w:val="20"/>
        </w:rPr>
        <w:t xml:space="preserve">  </w:t>
      </w:r>
      <w:r w:rsidR="00981230" w:rsidRPr="00511FB4">
        <w:rPr>
          <w:rFonts w:ascii="Tahoma" w:hAnsi="Tahoma" w:cs="Tahoma"/>
          <w:szCs w:val="20"/>
        </w:rPr>
        <w:t>Обязательство по сделке (операции) по Договору исполняются и будут исполняться Исполнителем, являющимся стороной Договора и (или) лицом, которому обязательство по исполнению данной сделки (операции) передано по договору или закону в случаях и порядке, предусмотренных Договором.</w:t>
      </w:r>
      <w:r w:rsidR="00490AFE" w:rsidRPr="005E32F7">
        <w:rPr>
          <w:rFonts w:ascii="Tahoma" w:eastAsiaTheme="minorHAnsi" w:hAnsi="Tahoma" w:cs="Tahoma"/>
          <w:iCs/>
          <w:szCs w:val="20"/>
          <w:lang w:eastAsia="en-US"/>
        </w:rPr>
        <w:t xml:space="preserve"> </w:t>
      </w:r>
      <w:permEnd w:id="1786189053"/>
    </w:p>
    <w:p w14:paraId="0C4BC77D" w14:textId="77777777" w:rsidR="00065B26" w:rsidRPr="005E32F7" w:rsidRDefault="00065B26" w:rsidP="00D2452E">
      <w:pPr>
        <w:widowControl w:val="0"/>
        <w:numPr>
          <w:ilvl w:val="1"/>
          <w:numId w:val="36"/>
        </w:numPr>
        <w:shd w:val="clear" w:color="auto" w:fill="FFFFFF"/>
        <w:tabs>
          <w:tab w:val="clear" w:pos="1866"/>
          <w:tab w:val="num" w:pos="709"/>
        </w:tabs>
        <w:autoSpaceDE w:val="0"/>
        <w:autoSpaceDN w:val="0"/>
        <w:adjustRightInd w:val="0"/>
        <w:spacing w:after="0" w:line="240" w:lineRule="auto"/>
        <w:jc w:val="both"/>
        <w:rPr>
          <w:rFonts w:ascii="Tahoma" w:hAnsi="Tahoma" w:cs="Tahoma"/>
          <w:b/>
          <w:szCs w:val="20"/>
        </w:rPr>
      </w:pPr>
      <w:r w:rsidRPr="005E32F7">
        <w:rPr>
          <w:rFonts w:ascii="Tahoma" w:hAnsi="Tahoma" w:cs="Tahoma"/>
          <w:b/>
          <w:szCs w:val="20"/>
        </w:rPr>
        <w:t>Приемка Оказанных Услуг</w:t>
      </w:r>
    </w:p>
    <w:p w14:paraId="5230CFFD" w14:textId="6F225FAD" w:rsidR="00065B26" w:rsidRPr="005E32F7" w:rsidRDefault="00065B26" w:rsidP="00D2452E">
      <w:pPr>
        <w:pStyle w:val="afffa"/>
        <w:widowControl w:val="0"/>
        <w:numPr>
          <w:ilvl w:val="2"/>
          <w:numId w:val="36"/>
        </w:numPr>
        <w:shd w:val="clear" w:color="auto" w:fill="FFFFFF"/>
        <w:tabs>
          <w:tab w:val="clear" w:pos="2292"/>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 xml:space="preserve">По окончанию </w:t>
      </w:r>
      <w:permStart w:id="864493544" w:edGrp="everyone"/>
      <w:r w:rsidRPr="005E32F7">
        <w:rPr>
          <w:rFonts w:ascii="Tahoma" w:hAnsi="Tahoma" w:cs="Tahoma"/>
          <w:i/>
          <w:szCs w:val="20"/>
        </w:rPr>
        <w:t>отдельного Этапа Услуг</w:t>
      </w:r>
      <w:r w:rsidRPr="005E32F7">
        <w:rPr>
          <w:rFonts w:ascii="Tahoma" w:hAnsi="Tahoma" w:cs="Tahoma"/>
          <w:szCs w:val="20"/>
        </w:rPr>
        <w:t xml:space="preserve"> </w:t>
      </w:r>
      <w:permEnd w:id="864493544"/>
      <w:r w:rsidRPr="005E32F7">
        <w:rPr>
          <w:rFonts w:ascii="Tahoma" w:hAnsi="Tahoma" w:cs="Tahoma"/>
          <w:szCs w:val="20"/>
        </w:rPr>
        <w:t>Исполнитель обязан незамедлительно уведомить Заказчика о готовности к сдаче оказанных Услуг.</w:t>
      </w:r>
    </w:p>
    <w:p w14:paraId="75B69DE8" w14:textId="7E55B29A" w:rsidR="00BA0BD0" w:rsidRDefault="00BA0BD0" w:rsidP="00D2452E">
      <w:pPr>
        <w:pStyle w:val="afffa"/>
        <w:widowControl w:val="0"/>
        <w:numPr>
          <w:ilvl w:val="2"/>
          <w:numId w:val="36"/>
        </w:numPr>
        <w:shd w:val="clear" w:color="auto" w:fill="FFFFFF"/>
        <w:tabs>
          <w:tab w:val="clear" w:pos="2292"/>
          <w:tab w:val="num" w:pos="852"/>
        </w:tabs>
        <w:autoSpaceDE w:val="0"/>
        <w:autoSpaceDN w:val="0"/>
        <w:adjustRightInd w:val="0"/>
        <w:spacing w:after="0" w:line="240" w:lineRule="auto"/>
        <w:ind w:left="0" w:firstLine="0"/>
        <w:jc w:val="both"/>
        <w:rPr>
          <w:rFonts w:ascii="Tahoma" w:hAnsi="Tahoma" w:cs="Tahoma"/>
          <w:szCs w:val="20"/>
        </w:rPr>
      </w:pPr>
      <w:permStart w:id="1210002573" w:edGrp="everyone"/>
      <w:r w:rsidRPr="005E32F7">
        <w:rPr>
          <w:rFonts w:ascii="Tahoma" w:hAnsi="Tahoma" w:cs="Tahoma"/>
          <w:szCs w:val="20"/>
        </w:rPr>
        <w:t>К приемке предъявляются Услуги, завершенные Исполнителем</w:t>
      </w:r>
      <w:r>
        <w:rPr>
          <w:rFonts w:ascii="Tahoma" w:hAnsi="Tahoma" w:cs="Tahoma"/>
          <w:szCs w:val="20"/>
        </w:rPr>
        <w:t xml:space="preserve"> по окончанию отдельного Этапа Услуг.</w:t>
      </w:r>
    </w:p>
    <w:permEnd w:id="1210002573"/>
    <w:p w14:paraId="09D41CDB" w14:textId="240F3024" w:rsidR="00065B26" w:rsidRPr="005E32F7" w:rsidRDefault="00065B26" w:rsidP="00D2452E">
      <w:pPr>
        <w:pStyle w:val="afffa"/>
        <w:widowControl w:val="0"/>
        <w:numPr>
          <w:ilvl w:val="2"/>
          <w:numId w:val="36"/>
        </w:numPr>
        <w:shd w:val="clear" w:color="auto" w:fill="FFFFFF"/>
        <w:tabs>
          <w:tab w:val="clear" w:pos="2292"/>
          <w:tab w:val="num" w:pos="852"/>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 xml:space="preserve">Приемка оказанных Услуг осуществляется после исполнения Сторонами обязательств, предусмотренных настоящим Договором, в соответствии с условиями Договора. </w:t>
      </w:r>
    </w:p>
    <w:p w14:paraId="2963A0DA" w14:textId="25F76C3F" w:rsidR="00065B26" w:rsidRPr="00C941F3" w:rsidRDefault="00065B26" w:rsidP="00D2452E">
      <w:pPr>
        <w:pStyle w:val="afffa"/>
        <w:widowControl w:val="0"/>
        <w:numPr>
          <w:ilvl w:val="2"/>
          <w:numId w:val="36"/>
        </w:numPr>
        <w:shd w:val="clear" w:color="auto" w:fill="FFFFFF"/>
        <w:tabs>
          <w:tab w:val="clear" w:pos="2292"/>
          <w:tab w:val="num" w:pos="852"/>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 xml:space="preserve">Исполнитель передает </w:t>
      </w:r>
      <w:r w:rsidRPr="00C941F3">
        <w:rPr>
          <w:rFonts w:ascii="Tahoma" w:hAnsi="Tahoma" w:cs="Tahoma"/>
          <w:szCs w:val="20"/>
        </w:rPr>
        <w:t xml:space="preserve">Заказчику до начала приемки результата оказанных Услуг два экземпляра </w:t>
      </w:r>
      <w:permStart w:id="175514359" w:edGrp="everyone"/>
      <w:r w:rsidRPr="00C941F3">
        <w:rPr>
          <w:rFonts w:ascii="Tahoma" w:hAnsi="Tahoma" w:cs="Tahoma"/>
          <w:szCs w:val="20"/>
        </w:rPr>
        <w:t>акта оказанных Услуг</w:t>
      </w:r>
      <w:permEnd w:id="175514359"/>
      <w:r w:rsidRPr="00C941F3">
        <w:rPr>
          <w:rFonts w:ascii="Tahoma" w:hAnsi="Tahoma" w:cs="Tahoma"/>
          <w:szCs w:val="20"/>
        </w:rPr>
        <w:t>, подписанных Исполнителем</w:t>
      </w:r>
      <w:permStart w:id="2095283845" w:edGrp="everyone"/>
      <w:r w:rsidR="002A4177" w:rsidRPr="00C941F3">
        <w:rPr>
          <w:rFonts w:ascii="Tahoma" w:hAnsi="Tahoma" w:cs="Tahoma"/>
          <w:szCs w:val="20"/>
        </w:rPr>
        <w:t xml:space="preserve"> </w:t>
      </w:r>
      <w:permEnd w:id="2095283845"/>
      <w:r w:rsidRPr="00C941F3">
        <w:rPr>
          <w:rFonts w:ascii="Tahoma" w:hAnsi="Tahoma" w:cs="Tahoma"/>
          <w:szCs w:val="20"/>
        </w:rPr>
        <w:t>,</w:t>
      </w:r>
      <w:permStart w:id="64908328" w:edGrp="everyone"/>
      <w:r w:rsidRPr="00C941F3">
        <w:rPr>
          <w:rFonts w:ascii="Tahoma" w:hAnsi="Tahoma" w:cs="Tahoma"/>
          <w:szCs w:val="20"/>
        </w:rPr>
        <w:t xml:space="preserve"> а также до</w:t>
      </w:r>
      <w:r w:rsidR="00870E61">
        <w:rPr>
          <w:rFonts w:ascii="Tahoma" w:hAnsi="Tahoma" w:cs="Tahoma"/>
          <w:szCs w:val="20"/>
        </w:rPr>
        <w:t>кументацию, указанную в п.5.1.9</w:t>
      </w:r>
      <w:r w:rsidRPr="00C941F3">
        <w:rPr>
          <w:rFonts w:ascii="Tahoma" w:hAnsi="Tahoma" w:cs="Tahoma"/>
          <w:szCs w:val="20"/>
        </w:rPr>
        <w:t xml:space="preserve">. Договора </w:t>
      </w:r>
      <w:permEnd w:id="64908328"/>
    </w:p>
    <w:p w14:paraId="261BD98F" w14:textId="243063EB" w:rsidR="00065B26" w:rsidRPr="00870E61" w:rsidRDefault="00065B26" w:rsidP="00D2452E">
      <w:pPr>
        <w:pStyle w:val="afffa"/>
        <w:widowControl w:val="0"/>
        <w:numPr>
          <w:ilvl w:val="2"/>
          <w:numId w:val="36"/>
        </w:numPr>
        <w:shd w:val="clear" w:color="auto" w:fill="FFFFFF"/>
        <w:tabs>
          <w:tab w:val="clear" w:pos="2292"/>
          <w:tab w:val="num" w:pos="852"/>
        </w:tabs>
        <w:autoSpaceDE w:val="0"/>
        <w:autoSpaceDN w:val="0"/>
        <w:adjustRightInd w:val="0"/>
        <w:spacing w:after="0" w:line="240" w:lineRule="auto"/>
        <w:ind w:left="0" w:firstLine="0"/>
        <w:jc w:val="both"/>
        <w:rPr>
          <w:rFonts w:ascii="Tahoma" w:hAnsi="Tahoma" w:cs="Tahoma"/>
          <w:szCs w:val="20"/>
        </w:rPr>
      </w:pPr>
      <w:r w:rsidRPr="00C941F3">
        <w:rPr>
          <w:rFonts w:ascii="Tahoma" w:hAnsi="Tahoma" w:cs="Tahoma"/>
          <w:i/>
          <w:szCs w:val="20"/>
        </w:rPr>
        <w:t xml:space="preserve"> </w:t>
      </w:r>
      <w:permStart w:id="433070676" w:edGrp="everyone"/>
      <w:r w:rsidRPr="00870E61">
        <w:rPr>
          <w:rFonts w:ascii="Tahoma" w:hAnsi="Tahoma" w:cs="Tahoma"/>
          <w:szCs w:val="20"/>
        </w:rPr>
        <w:t xml:space="preserve">Заказчик обязан в срок не более </w:t>
      </w:r>
      <w:r w:rsidR="00870E61">
        <w:rPr>
          <w:rFonts w:ascii="Tahoma" w:hAnsi="Tahoma" w:cs="Tahoma"/>
          <w:szCs w:val="20"/>
        </w:rPr>
        <w:t>7</w:t>
      </w:r>
      <w:r w:rsidR="00E03BA4" w:rsidRPr="00870E61">
        <w:rPr>
          <w:rFonts w:ascii="Tahoma" w:hAnsi="Tahoma" w:cs="Tahoma"/>
          <w:szCs w:val="20"/>
        </w:rPr>
        <w:t xml:space="preserve"> (</w:t>
      </w:r>
      <w:r w:rsidR="00870E61">
        <w:rPr>
          <w:rFonts w:ascii="Tahoma" w:hAnsi="Tahoma" w:cs="Tahoma"/>
          <w:szCs w:val="20"/>
        </w:rPr>
        <w:t>семи</w:t>
      </w:r>
      <w:r w:rsidR="00E03BA4" w:rsidRPr="00870E61">
        <w:rPr>
          <w:rFonts w:ascii="Tahoma" w:hAnsi="Tahoma" w:cs="Tahoma"/>
          <w:szCs w:val="20"/>
        </w:rPr>
        <w:t>) календарных</w:t>
      </w:r>
      <w:r w:rsidRPr="00870E61">
        <w:rPr>
          <w:rFonts w:ascii="Tahoma" w:hAnsi="Tahoma" w:cs="Tahoma"/>
          <w:szCs w:val="20"/>
        </w:rPr>
        <w:t xml:space="preserve"> дней с момента предъявления Исполнителем акта оказанных Услуг, документации</w:t>
      </w:r>
      <w:r w:rsidR="00C5368D" w:rsidRPr="00870E61">
        <w:rPr>
          <w:rFonts w:ascii="Tahoma" w:hAnsi="Tahoma" w:cs="Tahoma"/>
          <w:szCs w:val="20"/>
        </w:rPr>
        <w:t>, указанн</w:t>
      </w:r>
      <w:r w:rsidR="00672015">
        <w:rPr>
          <w:rFonts w:ascii="Tahoma" w:hAnsi="Tahoma" w:cs="Tahoma"/>
          <w:szCs w:val="20"/>
        </w:rPr>
        <w:t>ой в п.5.1.9</w:t>
      </w:r>
      <w:r w:rsidR="00C5368D" w:rsidRPr="00870E61">
        <w:rPr>
          <w:rFonts w:ascii="Tahoma" w:hAnsi="Tahoma" w:cs="Tahoma"/>
          <w:szCs w:val="20"/>
        </w:rPr>
        <w:t xml:space="preserve"> Договора, </w:t>
      </w:r>
      <w:r w:rsidR="002A4177" w:rsidRPr="00870E61">
        <w:rPr>
          <w:rFonts w:ascii="Tahoma" w:hAnsi="Tahoma" w:cs="Tahoma"/>
          <w:szCs w:val="20"/>
        </w:rPr>
        <w:t>при условии отсутствия претензий к качеству Услуг,</w:t>
      </w:r>
      <w:r w:rsidRPr="00870E61">
        <w:rPr>
          <w:rFonts w:ascii="Tahoma" w:hAnsi="Tahoma" w:cs="Tahoma"/>
          <w:szCs w:val="20"/>
        </w:rPr>
        <w:t xml:space="preserve"> с участием представителей Исполнителя осмотреть и принять оказанные Услуги.</w:t>
      </w:r>
    </w:p>
    <w:permEnd w:id="433070676"/>
    <w:p w14:paraId="15760D0E" w14:textId="3B7338AB" w:rsidR="00065B26" w:rsidRPr="00C941F3" w:rsidRDefault="00065B26" w:rsidP="00D2452E">
      <w:pPr>
        <w:pStyle w:val="afffa"/>
        <w:widowControl w:val="0"/>
        <w:numPr>
          <w:ilvl w:val="2"/>
          <w:numId w:val="36"/>
        </w:numPr>
        <w:shd w:val="clear" w:color="auto" w:fill="FFFFFF"/>
        <w:tabs>
          <w:tab w:val="clear" w:pos="2292"/>
          <w:tab w:val="num" w:pos="852"/>
        </w:tabs>
        <w:autoSpaceDE w:val="0"/>
        <w:autoSpaceDN w:val="0"/>
        <w:adjustRightInd w:val="0"/>
        <w:spacing w:after="0" w:line="240" w:lineRule="auto"/>
        <w:ind w:left="0" w:firstLine="0"/>
        <w:jc w:val="both"/>
        <w:rPr>
          <w:rFonts w:ascii="Tahoma" w:hAnsi="Tahoma" w:cs="Tahoma"/>
          <w:szCs w:val="20"/>
        </w:rPr>
      </w:pPr>
      <w:r w:rsidRPr="00C941F3">
        <w:rPr>
          <w:rFonts w:ascii="Tahoma" w:hAnsi="Tahoma" w:cs="Tahoma"/>
          <w:szCs w:val="20"/>
        </w:rPr>
        <w:t xml:space="preserve">Заказчик производит приемку оказанных </w:t>
      </w:r>
      <w:permStart w:id="188962534" w:edGrp="everyone"/>
      <w:r w:rsidRPr="00C941F3">
        <w:rPr>
          <w:rFonts w:ascii="Tahoma" w:hAnsi="Tahoma" w:cs="Tahoma"/>
          <w:szCs w:val="20"/>
        </w:rPr>
        <w:t xml:space="preserve">Этапов Услуг </w:t>
      </w:r>
      <w:permEnd w:id="188962534"/>
      <w:r w:rsidRPr="00C941F3">
        <w:rPr>
          <w:rFonts w:ascii="Tahoma" w:hAnsi="Tahoma" w:cs="Tahoma"/>
          <w:szCs w:val="20"/>
        </w:rPr>
        <w:t xml:space="preserve">путем подписания </w:t>
      </w:r>
      <w:permStart w:id="324535829" w:edGrp="everyone"/>
      <w:r w:rsidRPr="00C941F3">
        <w:rPr>
          <w:rFonts w:ascii="Tahoma" w:hAnsi="Tahoma" w:cs="Tahoma"/>
          <w:szCs w:val="20"/>
        </w:rPr>
        <w:t>акта оказанных Услуг</w:t>
      </w:r>
      <w:permEnd w:id="324535829"/>
      <w:r w:rsidRPr="00C941F3">
        <w:rPr>
          <w:rFonts w:ascii="Tahoma" w:hAnsi="Tahoma" w:cs="Tahoma"/>
          <w:szCs w:val="20"/>
        </w:rPr>
        <w:t xml:space="preserve">. При обнаружении отступлений от Договора, ухудшающих результат Услуг или иных недостатков </w:t>
      </w:r>
      <w:r w:rsidR="002A4177" w:rsidRPr="00C941F3">
        <w:rPr>
          <w:rFonts w:ascii="Tahoma" w:hAnsi="Tahoma" w:cs="Tahoma"/>
          <w:szCs w:val="20"/>
        </w:rPr>
        <w:t xml:space="preserve">(включая отсутствие документов, указанных в п.5.2.4.) </w:t>
      </w:r>
      <w:r w:rsidRPr="00C941F3">
        <w:rPr>
          <w:rFonts w:ascii="Tahoma" w:hAnsi="Tahoma" w:cs="Tahoma"/>
          <w:szCs w:val="20"/>
        </w:rPr>
        <w:t xml:space="preserve">Заказчик обязан немедленно заявить об этом Исполнителю, не подписывая </w:t>
      </w:r>
      <w:permStart w:id="1313820328" w:edGrp="everyone"/>
      <w:r w:rsidRPr="00C941F3">
        <w:rPr>
          <w:rFonts w:ascii="Tahoma" w:hAnsi="Tahoma" w:cs="Tahoma"/>
          <w:szCs w:val="20"/>
        </w:rPr>
        <w:t>акт оказанных Услуг.</w:t>
      </w:r>
      <w:permEnd w:id="1313820328"/>
    </w:p>
    <w:p w14:paraId="5B69D996" w14:textId="4176ED2E" w:rsidR="002A4177" w:rsidRPr="00C941F3" w:rsidRDefault="00065B26" w:rsidP="00FB3113">
      <w:pPr>
        <w:pStyle w:val="afffa"/>
        <w:widowControl w:val="0"/>
        <w:numPr>
          <w:ilvl w:val="2"/>
          <w:numId w:val="36"/>
        </w:numPr>
        <w:shd w:val="clear" w:color="auto" w:fill="FFFFFF"/>
        <w:tabs>
          <w:tab w:val="clear" w:pos="2292"/>
          <w:tab w:val="num" w:pos="852"/>
        </w:tabs>
        <w:autoSpaceDE w:val="0"/>
        <w:autoSpaceDN w:val="0"/>
        <w:adjustRightInd w:val="0"/>
        <w:spacing w:after="0" w:line="240" w:lineRule="auto"/>
        <w:ind w:left="0" w:firstLine="0"/>
        <w:jc w:val="both"/>
        <w:rPr>
          <w:rFonts w:ascii="Tahoma" w:hAnsi="Tahoma" w:cs="Tahoma"/>
          <w:szCs w:val="20"/>
        </w:rPr>
      </w:pPr>
      <w:r w:rsidRPr="00C941F3">
        <w:rPr>
          <w:rFonts w:ascii="Tahoma" w:hAnsi="Tahoma" w:cs="Tahoma"/>
          <w:szCs w:val="20"/>
        </w:rPr>
        <w:t>Если Услуги по Договору оказаны ненадлежащим способом</w:t>
      </w:r>
      <w:r w:rsidR="002A4177" w:rsidRPr="00C941F3">
        <w:rPr>
          <w:rFonts w:ascii="Tahoma" w:hAnsi="Tahoma" w:cs="Tahoma"/>
          <w:szCs w:val="20"/>
        </w:rPr>
        <w:t>, а также в случае не предоставления</w:t>
      </w:r>
      <w:r w:rsidR="00FB3113" w:rsidRPr="00C941F3">
        <w:rPr>
          <w:rFonts w:ascii="Tahoma" w:hAnsi="Tahoma" w:cs="Tahoma"/>
          <w:szCs w:val="20"/>
        </w:rPr>
        <w:t xml:space="preserve"> документов, указанных в п.5.2.4</w:t>
      </w:r>
      <w:r w:rsidR="002A4177" w:rsidRPr="00C941F3">
        <w:rPr>
          <w:rFonts w:ascii="Tahoma" w:hAnsi="Tahoma" w:cs="Tahoma"/>
          <w:szCs w:val="20"/>
        </w:rPr>
        <w:t>.,</w:t>
      </w:r>
      <w:r w:rsidRPr="00C941F3">
        <w:rPr>
          <w:rFonts w:ascii="Tahoma" w:hAnsi="Tahoma" w:cs="Tahoma"/>
          <w:szCs w:val="20"/>
        </w:rPr>
        <w:t xml:space="preserve"> Заказчик вправе </w:t>
      </w:r>
      <w:r w:rsidR="00C5368D" w:rsidRPr="00C941F3">
        <w:rPr>
          <w:rFonts w:ascii="Tahoma" w:hAnsi="Tahoma" w:cs="Tahoma"/>
          <w:szCs w:val="20"/>
        </w:rPr>
        <w:t xml:space="preserve">в течение </w:t>
      </w:r>
      <w:permStart w:id="992289958" w:edGrp="everyone"/>
      <w:r w:rsidR="00BA0BD0">
        <w:rPr>
          <w:rFonts w:ascii="Tahoma" w:hAnsi="Tahoma" w:cs="Tahoma"/>
          <w:szCs w:val="20"/>
        </w:rPr>
        <w:t>7</w:t>
      </w:r>
      <w:r w:rsidR="00E03BA4">
        <w:rPr>
          <w:rFonts w:ascii="Tahoma" w:hAnsi="Tahoma" w:cs="Tahoma"/>
          <w:szCs w:val="20"/>
        </w:rPr>
        <w:t xml:space="preserve"> (</w:t>
      </w:r>
      <w:r w:rsidR="00BA0BD0">
        <w:rPr>
          <w:rFonts w:ascii="Tahoma" w:hAnsi="Tahoma" w:cs="Tahoma"/>
          <w:szCs w:val="20"/>
        </w:rPr>
        <w:t>семи</w:t>
      </w:r>
      <w:r w:rsidR="00E03BA4">
        <w:rPr>
          <w:rFonts w:ascii="Tahoma" w:hAnsi="Tahoma" w:cs="Tahoma"/>
          <w:szCs w:val="20"/>
        </w:rPr>
        <w:t>) календарных</w:t>
      </w:r>
      <w:r w:rsidR="00C5368D" w:rsidRPr="00C941F3">
        <w:rPr>
          <w:rFonts w:ascii="Tahoma" w:hAnsi="Tahoma" w:cs="Tahoma"/>
          <w:szCs w:val="20"/>
        </w:rPr>
        <w:t xml:space="preserve"> дней</w:t>
      </w:r>
      <w:permEnd w:id="992289958"/>
      <w:r w:rsidR="00C5368D" w:rsidRPr="00C941F3">
        <w:rPr>
          <w:rFonts w:ascii="Tahoma" w:hAnsi="Tahoma" w:cs="Tahoma"/>
          <w:szCs w:val="20"/>
        </w:rPr>
        <w:t xml:space="preserve"> </w:t>
      </w:r>
      <w:r w:rsidRPr="00C941F3">
        <w:rPr>
          <w:rFonts w:ascii="Tahoma" w:hAnsi="Tahoma" w:cs="Tahoma"/>
          <w:szCs w:val="20"/>
        </w:rPr>
        <w:t xml:space="preserve">оформить мотивированный отказ от приемки оказанных Услуг и направить его Исполнителю. </w:t>
      </w:r>
    </w:p>
    <w:p w14:paraId="59C56C6F" w14:textId="77777777" w:rsidR="00065B26" w:rsidRPr="005E32F7" w:rsidRDefault="00065B26" w:rsidP="00D2452E">
      <w:pPr>
        <w:pStyle w:val="afffa"/>
        <w:widowControl w:val="0"/>
        <w:numPr>
          <w:ilvl w:val="2"/>
          <w:numId w:val="36"/>
        </w:numPr>
        <w:shd w:val="clear" w:color="auto" w:fill="FFFFFF"/>
        <w:tabs>
          <w:tab w:val="clear" w:pos="2292"/>
          <w:tab w:val="num" w:pos="852"/>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 xml:space="preserve">Мотивированный отказ Заказчика является основанием для устранения Исполнителем дефектов (недостатков, недоделок и т.п.) за свой счет и возмещения  Заказчику убытков в соответствии со статьей 15 </w:t>
      </w:r>
      <w:r w:rsidRPr="005E32F7">
        <w:rPr>
          <w:rFonts w:ascii="Tahoma" w:hAnsi="Tahoma" w:cs="Tahoma"/>
          <w:szCs w:val="20"/>
        </w:rPr>
        <w:lastRenderedPageBreak/>
        <w:t>ГК РФ в сроки, устанавливаемые Заказчиком.</w:t>
      </w:r>
    </w:p>
    <w:p w14:paraId="05DDD10B" w14:textId="1F19324F" w:rsidR="00824211" w:rsidRPr="005E32F7" w:rsidRDefault="00065B26" w:rsidP="00D2452E">
      <w:pPr>
        <w:pStyle w:val="afffa"/>
        <w:widowControl w:val="0"/>
        <w:numPr>
          <w:ilvl w:val="2"/>
          <w:numId w:val="36"/>
        </w:numPr>
        <w:shd w:val="clear" w:color="auto" w:fill="FFFFFF"/>
        <w:tabs>
          <w:tab w:val="clear" w:pos="2292"/>
          <w:tab w:val="num" w:pos="852"/>
        </w:tabs>
        <w:autoSpaceDE w:val="0"/>
        <w:autoSpaceDN w:val="0"/>
        <w:adjustRightInd w:val="0"/>
        <w:spacing w:after="0" w:line="240" w:lineRule="auto"/>
        <w:ind w:left="0" w:firstLine="0"/>
        <w:jc w:val="both"/>
        <w:rPr>
          <w:rFonts w:ascii="Tahoma" w:hAnsi="Tahoma" w:cs="Tahoma"/>
          <w:szCs w:val="20"/>
        </w:rPr>
      </w:pPr>
      <w:permStart w:id="1726294137" w:edGrp="everyone"/>
      <w:r w:rsidRPr="005E32F7">
        <w:rPr>
          <w:rFonts w:ascii="Tahoma" w:hAnsi="Tahoma" w:cs="Tahoma"/>
          <w:szCs w:val="20"/>
        </w:rPr>
        <w:t>Исполнитель несет риск случайной гибели, утраты или случайного повреждения результата оказанных Услуг, Объекта оказания Услуг, материалов, оборудования, иного имущества Заказчика, используемого для оказания Услуг, до окончательной приемки Услуг Заказчиком по соответствующему Объекту</w:t>
      </w:r>
      <w:r w:rsidR="00BA0BD0">
        <w:rPr>
          <w:rFonts w:ascii="Tahoma" w:hAnsi="Tahoma" w:cs="Tahoma"/>
          <w:szCs w:val="20"/>
        </w:rPr>
        <w:t>.</w:t>
      </w:r>
    </w:p>
    <w:permEnd w:id="1726294137"/>
    <w:p w14:paraId="29A949FF" w14:textId="77777777" w:rsidR="00490AFE" w:rsidRPr="005E32F7" w:rsidRDefault="00490AFE" w:rsidP="00D2452E">
      <w:pPr>
        <w:widowControl w:val="0"/>
        <w:shd w:val="clear" w:color="auto" w:fill="FFFFFF"/>
        <w:autoSpaceDE w:val="0"/>
        <w:autoSpaceDN w:val="0"/>
        <w:adjustRightInd w:val="0"/>
        <w:spacing w:after="0" w:line="240" w:lineRule="auto"/>
        <w:contextualSpacing/>
        <w:jc w:val="both"/>
        <w:rPr>
          <w:rFonts w:ascii="Tahoma" w:hAnsi="Tahoma" w:cs="Tahoma"/>
          <w:szCs w:val="20"/>
        </w:rPr>
      </w:pPr>
    </w:p>
    <w:p w14:paraId="5E887B8D" w14:textId="77777777" w:rsidR="0019212C" w:rsidRPr="005E32F7" w:rsidRDefault="0019212C" w:rsidP="00D2452E">
      <w:pPr>
        <w:pStyle w:val="30"/>
        <w:keepNext w:val="0"/>
        <w:keepLines w:val="0"/>
        <w:widowControl w:val="0"/>
        <w:numPr>
          <w:ilvl w:val="0"/>
          <w:numId w:val="36"/>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Гарантии</w:t>
      </w:r>
      <w:r w:rsidR="004640C1" w:rsidRPr="005E32F7">
        <w:rPr>
          <w:rFonts w:ascii="Tahoma" w:hAnsi="Tahoma" w:cs="Tahoma"/>
          <w:bCs w:val="0"/>
          <w:color w:val="000000" w:themeColor="text1"/>
          <w:sz w:val="20"/>
          <w:szCs w:val="20"/>
        </w:rPr>
        <w:t xml:space="preserve"> качества</w:t>
      </w:r>
    </w:p>
    <w:p w14:paraId="34F8A7BD" w14:textId="0560F348" w:rsidR="0019212C" w:rsidRPr="005E32F7" w:rsidRDefault="0019212C" w:rsidP="00D2452E">
      <w:pPr>
        <w:pStyle w:val="30"/>
        <w:keepNext w:val="0"/>
        <w:keepLines w:val="0"/>
        <w:widowControl w:val="0"/>
        <w:numPr>
          <w:ilvl w:val="1"/>
          <w:numId w:val="36"/>
        </w:numPr>
        <w:tabs>
          <w:tab w:val="clear" w:pos="1866"/>
        </w:tabs>
        <w:spacing w:before="0" w:line="240" w:lineRule="auto"/>
        <w:contextualSpacing/>
        <w:jc w:val="both"/>
        <w:rPr>
          <w:rFonts w:ascii="Tahoma" w:hAnsi="Tahoma" w:cs="Tahoma"/>
          <w:b w:val="0"/>
          <w:bCs w:val="0"/>
          <w:color w:val="000000" w:themeColor="text1"/>
          <w:sz w:val="20"/>
          <w:szCs w:val="20"/>
        </w:rPr>
      </w:pPr>
      <w:r w:rsidRPr="005E32F7">
        <w:rPr>
          <w:rFonts w:ascii="Tahoma" w:hAnsi="Tahoma" w:cs="Tahoma"/>
          <w:b w:val="0"/>
          <w:bCs w:val="0"/>
          <w:color w:val="000000" w:themeColor="text1"/>
          <w:sz w:val="20"/>
          <w:szCs w:val="20"/>
        </w:rPr>
        <w:t xml:space="preserve">Гарантии качества распространяются на </w:t>
      </w:r>
      <w:r w:rsidR="00DF488B" w:rsidRPr="005E32F7">
        <w:rPr>
          <w:rFonts w:ascii="Tahoma" w:hAnsi="Tahoma" w:cs="Tahoma"/>
          <w:b w:val="0"/>
          <w:bCs w:val="0"/>
          <w:color w:val="000000" w:themeColor="text1"/>
          <w:sz w:val="20"/>
          <w:szCs w:val="20"/>
        </w:rPr>
        <w:t>Услуг</w:t>
      </w:r>
      <w:r w:rsidRPr="005E32F7">
        <w:rPr>
          <w:rFonts w:ascii="Tahoma" w:hAnsi="Tahoma" w:cs="Tahoma"/>
          <w:b w:val="0"/>
          <w:bCs w:val="0"/>
          <w:color w:val="000000" w:themeColor="text1"/>
          <w:sz w:val="20"/>
          <w:szCs w:val="20"/>
        </w:rPr>
        <w:t xml:space="preserve">и, </w:t>
      </w:r>
      <w:r w:rsidR="004741E3" w:rsidRPr="005E32F7">
        <w:rPr>
          <w:rFonts w:ascii="Tahoma" w:hAnsi="Tahoma" w:cs="Tahoma"/>
          <w:b w:val="0"/>
          <w:bCs w:val="0"/>
          <w:color w:val="000000" w:themeColor="text1"/>
          <w:sz w:val="20"/>
          <w:szCs w:val="20"/>
        </w:rPr>
        <w:t>оказанные</w:t>
      </w:r>
      <w:r w:rsidR="00BD1501" w:rsidRPr="005E32F7">
        <w:rPr>
          <w:rFonts w:ascii="Tahoma" w:hAnsi="Tahoma" w:cs="Tahoma"/>
          <w:b w:val="0"/>
          <w:bCs w:val="0"/>
          <w:color w:val="000000" w:themeColor="text1"/>
          <w:sz w:val="20"/>
          <w:szCs w:val="20"/>
        </w:rPr>
        <w:t xml:space="preserve"> Исполнителем по Договору</w:t>
      </w:r>
      <w:r w:rsidRPr="005E32F7">
        <w:rPr>
          <w:rFonts w:ascii="Tahoma" w:hAnsi="Tahoma" w:cs="Tahoma"/>
          <w:b w:val="0"/>
          <w:bCs w:val="0"/>
          <w:color w:val="000000" w:themeColor="text1"/>
          <w:sz w:val="20"/>
          <w:szCs w:val="20"/>
        </w:rPr>
        <w:t xml:space="preserve">. </w:t>
      </w:r>
    </w:p>
    <w:p w14:paraId="4247DD7E" w14:textId="71F5014C" w:rsidR="00FC37FD" w:rsidRPr="005E32F7" w:rsidRDefault="0019212C" w:rsidP="00D2452E">
      <w:pPr>
        <w:pStyle w:val="30"/>
        <w:keepNext w:val="0"/>
        <w:keepLines w:val="0"/>
        <w:widowControl w:val="0"/>
        <w:numPr>
          <w:ilvl w:val="1"/>
          <w:numId w:val="36"/>
        </w:numPr>
        <w:tabs>
          <w:tab w:val="clear" w:pos="1866"/>
        </w:tabs>
        <w:spacing w:before="0" w:line="240" w:lineRule="auto"/>
        <w:contextualSpacing/>
        <w:jc w:val="both"/>
        <w:rPr>
          <w:rFonts w:ascii="Tahoma" w:hAnsi="Tahoma" w:cs="Tahoma"/>
          <w:b w:val="0"/>
          <w:bCs w:val="0"/>
          <w:color w:val="000000" w:themeColor="text1"/>
          <w:sz w:val="20"/>
          <w:szCs w:val="20"/>
        </w:rPr>
      </w:pPr>
      <w:r w:rsidRPr="005E32F7">
        <w:rPr>
          <w:rFonts w:ascii="Tahoma" w:hAnsi="Tahoma" w:cs="Tahoma"/>
          <w:b w:val="0"/>
          <w:bCs w:val="0"/>
          <w:color w:val="000000" w:themeColor="text1"/>
          <w:sz w:val="20"/>
          <w:szCs w:val="20"/>
        </w:rPr>
        <w:t xml:space="preserve">Если в период </w:t>
      </w:r>
      <w:r w:rsidR="0039418D" w:rsidRPr="005E32F7">
        <w:rPr>
          <w:rFonts w:ascii="Tahoma" w:hAnsi="Tahoma" w:cs="Tahoma"/>
          <w:b w:val="0"/>
          <w:bCs w:val="0"/>
          <w:color w:val="000000" w:themeColor="text1"/>
          <w:sz w:val="20"/>
          <w:szCs w:val="20"/>
        </w:rPr>
        <w:t xml:space="preserve">использования </w:t>
      </w:r>
      <w:r w:rsidRPr="005E32F7">
        <w:rPr>
          <w:rFonts w:ascii="Tahoma" w:hAnsi="Tahoma" w:cs="Tahoma"/>
          <w:b w:val="0"/>
          <w:bCs w:val="0"/>
          <w:color w:val="000000" w:themeColor="text1"/>
          <w:sz w:val="20"/>
          <w:szCs w:val="20"/>
        </w:rPr>
        <w:t xml:space="preserve">результатов оказанных </w:t>
      </w:r>
      <w:r w:rsidR="00DF488B" w:rsidRPr="005E32F7">
        <w:rPr>
          <w:rFonts w:ascii="Tahoma" w:hAnsi="Tahoma" w:cs="Tahoma"/>
          <w:b w:val="0"/>
          <w:bCs w:val="0"/>
          <w:color w:val="000000" w:themeColor="text1"/>
          <w:sz w:val="20"/>
          <w:szCs w:val="20"/>
        </w:rPr>
        <w:t>Услуг</w:t>
      </w:r>
      <w:r w:rsidRPr="005E32F7">
        <w:rPr>
          <w:rFonts w:ascii="Tahoma" w:hAnsi="Tahoma" w:cs="Tahoma"/>
          <w:b w:val="0"/>
          <w:bCs w:val="0"/>
          <w:color w:val="000000" w:themeColor="text1"/>
          <w:sz w:val="20"/>
          <w:szCs w:val="20"/>
        </w:rPr>
        <w:t xml:space="preserve"> обнаружатся </w:t>
      </w:r>
      <w:r w:rsidR="0039418D" w:rsidRPr="005E32F7">
        <w:rPr>
          <w:rFonts w:ascii="Tahoma" w:hAnsi="Tahoma" w:cs="Tahoma"/>
          <w:b w:val="0"/>
          <w:bCs w:val="0"/>
          <w:color w:val="000000" w:themeColor="text1"/>
          <w:sz w:val="20"/>
          <w:szCs w:val="20"/>
        </w:rPr>
        <w:t>недостатки</w:t>
      </w:r>
      <w:r w:rsidR="00931D2E" w:rsidRPr="005E32F7">
        <w:rPr>
          <w:rFonts w:ascii="Tahoma" w:hAnsi="Tahoma" w:cs="Tahoma"/>
          <w:b w:val="0"/>
          <w:bCs w:val="0"/>
          <w:color w:val="000000" w:themeColor="text1"/>
          <w:sz w:val="20"/>
          <w:szCs w:val="20"/>
        </w:rPr>
        <w:t xml:space="preserve"> (недоработки)</w:t>
      </w:r>
      <w:r w:rsidRPr="005E32F7">
        <w:rPr>
          <w:rFonts w:ascii="Tahoma" w:hAnsi="Tahoma" w:cs="Tahoma"/>
          <w:b w:val="0"/>
          <w:bCs w:val="0"/>
          <w:color w:val="000000" w:themeColor="text1"/>
          <w:sz w:val="20"/>
          <w:szCs w:val="20"/>
        </w:rPr>
        <w:t>, препятствующие его нормально</w:t>
      </w:r>
      <w:r w:rsidR="006E50B3" w:rsidRPr="005E32F7">
        <w:rPr>
          <w:rFonts w:ascii="Tahoma" w:hAnsi="Tahoma" w:cs="Tahoma"/>
          <w:b w:val="0"/>
          <w:bCs w:val="0"/>
          <w:color w:val="000000" w:themeColor="text1"/>
          <w:sz w:val="20"/>
          <w:szCs w:val="20"/>
        </w:rPr>
        <w:t>му использованию</w:t>
      </w:r>
      <w:r w:rsidRPr="005E32F7">
        <w:rPr>
          <w:rFonts w:ascii="Tahoma" w:hAnsi="Tahoma" w:cs="Tahoma"/>
          <w:b w:val="0"/>
          <w:bCs w:val="0"/>
          <w:color w:val="000000" w:themeColor="text1"/>
          <w:sz w:val="20"/>
          <w:szCs w:val="20"/>
        </w:rPr>
        <w:t xml:space="preserve">, то Исполнитель обязан их устранить за свой счет и в установленные Заказчиком сроки. </w:t>
      </w:r>
      <w:permStart w:id="526066290" w:edGrp="everyone"/>
      <w:r w:rsidRPr="005E32F7">
        <w:rPr>
          <w:rFonts w:ascii="Tahoma" w:hAnsi="Tahoma" w:cs="Tahoma"/>
          <w:b w:val="0"/>
          <w:bCs w:val="0"/>
          <w:color w:val="000000" w:themeColor="text1"/>
          <w:sz w:val="20"/>
          <w:szCs w:val="20"/>
        </w:rPr>
        <w:t xml:space="preserve">Гарантийный срок устанавливается в течение </w:t>
      </w:r>
      <w:r w:rsidR="00BA0BD0">
        <w:rPr>
          <w:rFonts w:ascii="Tahoma" w:hAnsi="Tahoma" w:cs="Tahoma"/>
          <w:b w:val="0"/>
          <w:bCs w:val="0"/>
          <w:color w:val="000000" w:themeColor="text1"/>
          <w:sz w:val="20"/>
          <w:szCs w:val="20"/>
        </w:rPr>
        <w:t>6</w:t>
      </w:r>
      <w:r w:rsidR="00AD09E0" w:rsidRPr="005E32F7">
        <w:rPr>
          <w:rFonts w:ascii="Tahoma" w:hAnsi="Tahoma" w:cs="Tahoma"/>
          <w:b w:val="0"/>
          <w:bCs w:val="0"/>
          <w:color w:val="000000" w:themeColor="text1"/>
          <w:sz w:val="20"/>
          <w:szCs w:val="20"/>
        </w:rPr>
        <w:t xml:space="preserve"> (</w:t>
      </w:r>
      <w:r w:rsidR="00BA0BD0">
        <w:rPr>
          <w:rFonts w:ascii="Tahoma" w:hAnsi="Tahoma" w:cs="Tahoma"/>
          <w:b w:val="0"/>
          <w:bCs w:val="0"/>
          <w:color w:val="000000" w:themeColor="text1"/>
          <w:sz w:val="20"/>
          <w:szCs w:val="20"/>
        </w:rPr>
        <w:t>шести</w:t>
      </w:r>
      <w:r w:rsidRPr="005E32F7">
        <w:rPr>
          <w:rFonts w:ascii="Tahoma" w:hAnsi="Tahoma" w:cs="Tahoma"/>
          <w:b w:val="0"/>
          <w:bCs w:val="0"/>
          <w:color w:val="000000" w:themeColor="text1"/>
          <w:sz w:val="20"/>
          <w:szCs w:val="20"/>
        </w:rPr>
        <w:t>) месяцев с момента</w:t>
      </w:r>
      <w:r w:rsidR="00D00688" w:rsidRPr="005E32F7">
        <w:rPr>
          <w:rFonts w:ascii="Tahoma" w:hAnsi="Tahoma" w:cs="Tahoma"/>
          <w:b w:val="0"/>
          <w:bCs w:val="0"/>
          <w:color w:val="000000" w:themeColor="text1"/>
          <w:sz w:val="20"/>
          <w:szCs w:val="20"/>
        </w:rPr>
        <w:t xml:space="preserve"> приемки результата Услуг</w:t>
      </w:r>
      <w:r w:rsidR="00FC37FD" w:rsidRPr="005E32F7">
        <w:rPr>
          <w:rFonts w:ascii="Tahoma" w:hAnsi="Tahoma" w:cs="Tahoma"/>
          <w:b w:val="0"/>
          <w:bCs w:val="0"/>
          <w:color w:val="000000" w:themeColor="text1"/>
          <w:sz w:val="20"/>
          <w:szCs w:val="20"/>
        </w:rPr>
        <w:t>.</w:t>
      </w:r>
      <w:permEnd w:id="526066290"/>
    </w:p>
    <w:p w14:paraId="5A0910D3" w14:textId="5C46588A" w:rsidR="00931D2E" w:rsidRPr="005E32F7" w:rsidRDefault="00FC37FD" w:rsidP="00D2452E">
      <w:pPr>
        <w:pStyle w:val="30"/>
        <w:keepNext w:val="0"/>
        <w:keepLines w:val="0"/>
        <w:widowControl w:val="0"/>
        <w:numPr>
          <w:ilvl w:val="1"/>
          <w:numId w:val="36"/>
        </w:numPr>
        <w:tabs>
          <w:tab w:val="clear" w:pos="1866"/>
        </w:tabs>
        <w:spacing w:before="0" w:line="240" w:lineRule="auto"/>
        <w:contextualSpacing/>
        <w:jc w:val="both"/>
        <w:rPr>
          <w:rFonts w:ascii="Tahoma" w:hAnsi="Tahoma" w:cs="Tahoma"/>
          <w:b w:val="0"/>
          <w:color w:val="auto"/>
          <w:sz w:val="20"/>
          <w:szCs w:val="20"/>
        </w:rPr>
      </w:pPr>
      <w:r w:rsidRPr="005E32F7">
        <w:rPr>
          <w:rFonts w:ascii="Tahoma" w:hAnsi="Tahoma" w:cs="Tahoma"/>
          <w:b w:val="0"/>
          <w:color w:val="auto"/>
          <w:sz w:val="20"/>
          <w:szCs w:val="20"/>
        </w:rPr>
        <w:t>Заказчик, обнаруживший после приемки оказанных Услуг отступления от условий настоящего Договора или иные недостатки,</w:t>
      </w:r>
      <w:r w:rsidR="00C5368D" w:rsidRPr="005E32F7">
        <w:rPr>
          <w:rFonts w:ascii="Tahoma" w:hAnsi="Tahoma" w:cs="Tahoma"/>
          <w:b w:val="0"/>
          <w:color w:val="auto"/>
          <w:sz w:val="20"/>
          <w:szCs w:val="20"/>
        </w:rPr>
        <w:t xml:space="preserve"> в том числе такие,</w:t>
      </w:r>
      <w:r w:rsidRPr="005E32F7">
        <w:rPr>
          <w:rFonts w:ascii="Tahoma" w:hAnsi="Tahoma" w:cs="Tahoma"/>
          <w:b w:val="0"/>
          <w:color w:val="auto"/>
          <w:sz w:val="20"/>
          <w:szCs w:val="20"/>
        </w:rPr>
        <w:t xml:space="preserve"> которые не могли быть установлены при обычном способе приемки (скрытые недостатки), в том числе такие, которые были умышленно скрыты Исполнителем, обязан известить об этом Исполнителя в течение </w:t>
      </w:r>
      <w:permStart w:id="2136288118" w:edGrp="everyone"/>
      <w:r w:rsidRPr="005E32F7">
        <w:rPr>
          <w:rFonts w:ascii="Tahoma" w:hAnsi="Tahoma" w:cs="Tahoma"/>
          <w:b w:val="0"/>
          <w:color w:val="auto"/>
          <w:sz w:val="20"/>
          <w:szCs w:val="20"/>
        </w:rPr>
        <w:t xml:space="preserve">3 (трех) </w:t>
      </w:r>
      <w:permEnd w:id="2136288118"/>
      <w:r w:rsidR="00931D2E" w:rsidRPr="005E32F7">
        <w:rPr>
          <w:rFonts w:ascii="Tahoma" w:hAnsi="Tahoma" w:cs="Tahoma"/>
          <w:b w:val="0"/>
          <w:color w:val="auto"/>
          <w:sz w:val="20"/>
          <w:szCs w:val="20"/>
        </w:rPr>
        <w:t xml:space="preserve">рабочих </w:t>
      </w:r>
      <w:r w:rsidRPr="005E32F7">
        <w:rPr>
          <w:rFonts w:ascii="Tahoma" w:hAnsi="Tahoma" w:cs="Tahoma"/>
          <w:b w:val="0"/>
          <w:color w:val="auto"/>
          <w:sz w:val="20"/>
          <w:szCs w:val="20"/>
        </w:rPr>
        <w:t xml:space="preserve">дней после их обнаружения. Исполнитель обязан за свой счет устранить указанные недостатки в течение </w:t>
      </w:r>
      <w:permStart w:id="110834691" w:edGrp="everyone"/>
      <w:r w:rsidRPr="005E32F7">
        <w:rPr>
          <w:rFonts w:ascii="Tahoma" w:hAnsi="Tahoma" w:cs="Tahoma"/>
          <w:b w:val="0"/>
          <w:color w:val="auto"/>
          <w:sz w:val="20"/>
          <w:szCs w:val="20"/>
        </w:rPr>
        <w:t xml:space="preserve">10 (десяти) </w:t>
      </w:r>
      <w:permEnd w:id="110834691"/>
      <w:r w:rsidRPr="005E32F7">
        <w:rPr>
          <w:rFonts w:ascii="Tahoma" w:hAnsi="Tahoma" w:cs="Tahoma"/>
          <w:b w:val="0"/>
          <w:color w:val="auto"/>
          <w:sz w:val="20"/>
          <w:szCs w:val="20"/>
        </w:rPr>
        <w:t>дней</w:t>
      </w:r>
      <w:r w:rsidR="00931D2E" w:rsidRPr="005E32F7">
        <w:rPr>
          <w:rFonts w:ascii="Tahoma" w:hAnsi="Tahoma" w:cs="Tahoma"/>
          <w:b w:val="0"/>
          <w:color w:val="auto"/>
          <w:sz w:val="20"/>
          <w:szCs w:val="20"/>
        </w:rPr>
        <w:t xml:space="preserve"> с момента получения Уведомления</w:t>
      </w:r>
      <w:r w:rsidRPr="005E32F7">
        <w:rPr>
          <w:rFonts w:ascii="Tahoma" w:hAnsi="Tahoma" w:cs="Tahoma"/>
          <w:b w:val="0"/>
          <w:color w:val="auto"/>
          <w:sz w:val="20"/>
          <w:szCs w:val="20"/>
        </w:rPr>
        <w:t>.</w:t>
      </w:r>
    </w:p>
    <w:p w14:paraId="28D757A1" w14:textId="77777777" w:rsidR="00931D2E" w:rsidRPr="005E32F7" w:rsidRDefault="00931D2E" w:rsidP="00D2452E">
      <w:pPr>
        <w:pStyle w:val="afffa"/>
        <w:widowControl w:val="0"/>
        <w:numPr>
          <w:ilvl w:val="1"/>
          <w:numId w:val="36"/>
        </w:numPr>
        <w:shd w:val="clear" w:color="auto" w:fill="FFFFFF"/>
        <w:tabs>
          <w:tab w:val="clear" w:pos="1866"/>
          <w:tab w:val="num" w:pos="567"/>
        </w:tabs>
        <w:autoSpaceDE w:val="0"/>
        <w:autoSpaceDN w:val="0"/>
        <w:adjustRightInd w:val="0"/>
        <w:spacing w:after="0" w:line="240" w:lineRule="auto"/>
        <w:contextualSpacing w:val="0"/>
        <w:jc w:val="both"/>
        <w:rPr>
          <w:rFonts w:ascii="Tahoma" w:hAnsi="Tahoma" w:cs="Tahoma"/>
          <w:szCs w:val="20"/>
        </w:rPr>
      </w:pPr>
      <w:r w:rsidRPr="005E32F7">
        <w:rPr>
          <w:rFonts w:ascii="Tahoma" w:hAnsi="Tahoma" w:cs="Tahoma"/>
          <w:szCs w:val="20"/>
        </w:rPr>
        <w:t>В случае отступления от условий настоящего Договора или выявления недостатков, Заказчик вправе по своему выбору:</w:t>
      </w:r>
    </w:p>
    <w:p w14:paraId="68498152" w14:textId="77777777" w:rsidR="00931D2E" w:rsidRPr="005E32F7" w:rsidRDefault="00931D2E" w:rsidP="00D2452E">
      <w:pPr>
        <w:widowControl w:val="0"/>
        <w:numPr>
          <w:ilvl w:val="0"/>
          <w:numId w:val="6"/>
        </w:numPr>
        <w:tabs>
          <w:tab w:val="num" w:pos="567"/>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потребовать от Исполнителя безвозмездного устранения недостатков;</w:t>
      </w:r>
    </w:p>
    <w:p w14:paraId="66F30BB7" w14:textId="77777777" w:rsidR="00931D2E" w:rsidRPr="005E32F7" w:rsidRDefault="00931D2E" w:rsidP="00D2452E">
      <w:pPr>
        <w:widowControl w:val="0"/>
        <w:numPr>
          <w:ilvl w:val="0"/>
          <w:numId w:val="6"/>
        </w:numPr>
        <w:tabs>
          <w:tab w:val="num" w:pos="567"/>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потребовать от Исполнителя соразмерного уменьшения Цены Услуг;</w:t>
      </w:r>
    </w:p>
    <w:p w14:paraId="15155F06" w14:textId="77777777" w:rsidR="00931D2E" w:rsidRPr="005E32F7" w:rsidRDefault="00931D2E" w:rsidP="00D2452E">
      <w:pPr>
        <w:widowControl w:val="0"/>
        <w:numPr>
          <w:ilvl w:val="0"/>
          <w:numId w:val="6"/>
        </w:numPr>
        <w:tabs>
          <w:tab w:val="num" w:pos="567"/>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 xml:space="preserve">самостоятельно устранить недостатки и потребовать возмещения своих расходов на устранение недостатков собственными силами или силами привлеченных третьих лиц. </w:t>
      </w:r>
      <w:permStart w:id="966137621" w:edGrp="everyone"/>
    </w:p>
    <w:p w14:paraId="6FEB2019" w14:textId="189F4F2F" w:rsidR="00F72D1A" w:rsidRPr="005E32F7" w:rsidRDefault="00C704DC" w:rsidP="00D2452E">
      <w:pPr>
        <w:pStyle w:val="afffa"/>
        <w:numPr>
          <w:ilvl w:val="1"/>
          <w:numId w:val="36"/>
        </w:numPr>
        <w:tabs>
          <w:tab w:val="clear" w:pos="1866"/>
          <w:tab w:val="num" w:pos="567"/>
        </w:tabs>
        <w:spacing w:after="0" w:line="240" w:lineRule="auto"/>
        <w:contextualSpacing w:val="0"/>
        <w:jc w:val="both"/>
        <w:rPr>
          <w:rFonts w:ascii="Tahoma" w:hAnsi="Tahoma" w:cs="Tahoma"/>
          <w:szCs w:val="20"/>
        </w:rPr>
      </w:pPr>
      <w:r w:rsidRPr="004D496A">
        <w:rPr>
          <w:rFonts w:ascii="Tahoma" w:hAnsi="Tahoma" w:cs="Tahoma"/>
          <w:szCs w:val="20"/>
        </w:rPr>
        <w:t>В случае разногласий по поводу недостатков оказанных Услуг или причин их возникновения, Исполнитель обязан представить Заказчику надлежащие и достаточные доказательства качества Оказанных Услуг, обязанность по доказыванию качества Услуг лежит на Исполнителе. При этом любая из Сторон вправе обратиться к компетентной независимой экспертной организации, согласованной Сторонами.  Затраты по привлечению экспертной организации несет Исполнитель, за исключением тех случаев, когда в результате экспертизы выявлено соответствие оказанных Услуг условиям Договора. В этом случае Заказчик возмещает Исполнителю документально подтвержденные расходы, связанные с привлечением экспертной организации в течение 30 (тридцати) календарных дней с момента заявления требования Исполнителя</w:t>
      </w:r>
      <w:r w:rsidR="00337D18" w:rsidRPr="005E32F7">
        <w:rPr>
          <w:rFonts w:ascii="Tahoma" w:hAnsi="Tahoma" w:cs="Tahoma"/>
          <w:szCs w:val="20"/>
        </w:rPr>
        <w:t>.</w:t>
      </w:r>
      <w:r w:rsidR="008A1990" w:rsidRPr="005E32F7">
        <w:rPr>
          <w:rFonts w:ascii="Tahoma" w:hAnsi="Tahoma" w:cs="Tahoma"/>
          <w:szCs w:val="20"/>
        </w:rPr>
        <w:t xml:space="preserve"> </w:t>
      </w:r>
    </w:p>
    <w:p w14:paraId="2A3B64C1" w14:textId="77777777" w:rsidR="00270C21" w:rsidRPr="005E32F7" w:rsidRDefault="00270C21" w:rsidP="00D2452E">
      <w:pPr>
        <w:pStyle w:val="afffa"/>
        <w:spacing w:after="0" w:line="240" w:lineRule="auto"/>
        <w:ind w:left="0"/>
        <w:contextualSpacing w:val="0"/>
        <w:jc w:val="both"/>
        <w:rPr>
          <w:rFonts w:ascii="Tahoma" w:hAnsi="Tahoma" w:cs="Tahoma"/>
          <w:szCs w:val="20"/>
        </w:rPr>
      </w:pPr>
    </w:p>
    <w:permEnd w:id="966137621"/>
    <w:p w14:paraId="43951BC0" w14:textId="77777777" w:rsidR="0019212C" w:rsidRPr="005E32F7" w:rsidRDefault="0019212C" w:rsidP="00D2452E">
      <w:pPr>
        <w:pStyle w:val="30"/>
        <w:keepNext w:val="0"/>
        <w:keepLines w:val="0"/>
        <w:widowControl w:val="0"/>
        <w:numPr>
          <w:ilvl w:val="0"/>
          <w:numId w:val="36"/>
        </w:numPr>
        <w:tabs>
          <w:tab w:val="left" w:pos="709"/>
        </w:tabs>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Ответственность Сторон</w:t>
      </w:r>
    </w:p>
    <w:p w14:paraId="4A567435" w14:textId="77777777" w:rsidR="0019212C" w:rsidRPr="005E32F7" w:rsidRDefault="0019212C"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 xml:space="preserve">За неисполнение или ненадлежащее исполнение обязательств по настоящему Договору </w:t>
      </w:r>
      <w:r w:rsidR="00547EF0" w:rsidRPr="005E32F7">
        <w:rPr>
          <w:rFonts w:ascii="Tahoma" w:hAnsi="Tahoma" w:cs="Tahoma"/>
          <w:szCs w:val="20"/>
        </w:rPr>
        <w:t>С</w:t>
      </w:r>
      <w:r w:rsidRPr="005E32F7">
        <w:rPr>
          <w:rFonts w:ascii="Tahoma" w:hAnsi="Tahoma" w:cs="Tahoma"/>
          <w:szCs w:val="20"/>
        </w:rPr>
        <w:t>тороны несут ответственность в соответствии с действующим законодательством Р</w:t>
      </w:r>
      <w:r w:rsidR="005E1737" w:rsidRPr="005E32F7">
        <w:rPr>
          <w:rFonts w:ascii="Tahoma" w:hAnsi="Tahoma" w:cs="Tahoma"/>
          <w:szCs w:val="20"/>
        </w:rPr>
        <w:t xml:space="preserve">оссийской </w:t>
      </w:r>
      <w:r w:rsidRPr="005E32F7">
        <w:rPr>
          <w:rFonts w:ascii="Tahoma" w:hAnsi="Tahoma" w:cs="Tahoma"/>
          <w:szCs w:val="20"/>
        </w:rPr>
        <w:t>Ф</w:t>
      </w:r>
      <w:r w:rsidR="005E1737" w:rsidRPr="005E32F7">
        <w:rPr>
          <w:rFonts w:ascii="Tahoma" w:hAnsi="Tahoma" w:cs="Tahoma"/>
          <w:szCs w:val="20"/>
        </w:rPr>
        <w:t>едерации</w:t>
      </w:r>
      <w:r w:rsidRPr="005E32F7">
        <w:rPr>
          <w:rFonts w:ascii="Tahoma" w:hAnsi="Tahoma" w:cs="Tahoma"/>
          <w:szCs w:val="20"/>
        </w:rPr>
        <w:t xml:space="preserve">. </w:t>
      </w:r>
    </w:p>
    <w:p w14:paraId="71B4FED3" w14:textId="77777777" w:rsidR="0069558B" w:rsidRPr="005E32F7" w:rsidRDefault="0069558B" w:rsidP="00D2452E">
      <w:pPr>
        <w:pStyle w:val="afffa"/>
        <w:numPr>
          <w:ilvl w:val="1"/>
          <w:numId w:val="36"/>
        </w:numPr>
        <w:tabs>
          <w:tab w:val="clear" w:pos="1866"/>
          <w:tab w:val="num" w:pos="567"/>
        </w:tabs>
        <w:spacing w:after="0" w:line="240" w:lineRule="auto"/>
        <w:jc w:val="both"/>
        <w:rPr>
          <w:rFonts w:ascii="Tahoma" w:hAnsi="Tahoma" w:cs="Tahoma"/>
          <w:szCs w:val="20"/>
        </w:rPr>
      </w:pPr>
      <w:r w:rsidRPr="005E32F7">
        <w:rPr>
          <w:rFonts w:ascii="Tahoma" w:hAnsi="Tahoma" w:cs="Tahoma"/>
          <w:szCs w:val="20"/>
        </w:rPr>
        <w:t>Уплата неустойки (пени, штрафа) не освобождает нарушившую Сторону от исполнения принятых на себя обязательств по Договору, а также от возмещения убытков в полном размере сверх неустойки, если иное не предусмотрено положениями Договора.</w:t>
      </w:r>
    </w:p>
    <w:p w14:paraId="47A0E23B" w14:textId="77777777" w:rsidR="00505789" w:rsidRPr="005E32F7" w:rsidRDefault="00505789" w:rsidP="00D2452E">
      <w:pPr>
        <w:pStyle w:val="afffa"/>
        <w:numPr>
          <w:ilvl w:val="1"/>
          <w:numId w:val="36"/>
        </w:numPr>
        <w:tabs>
          <w:tab w:val="clear" w:pos="1866"/>
          <w:tab w:val="num" w:pos="567"/>
        </w:tabs>
        <w:spacing w:after="0" w:line="240" w:lineRule="auto"/>
        <w:jc w:val="both"/>
        <w:rPr>
          <w:rFonts w:ascii="Tahoma" w:hAnsi="Tahoma" w:cs="Tahoma"/>
          <w:szCs w:val="20"/>
        </w:rPr>
      </w:pPr>
      <w:r w:rsidRPr="005E32F7">
        <w:rPr>
          <w:rFonts w:ascii="Tahoma" w:hAnsi="Tahoma" w:cs="Tahoma"/>
          <w:szCs w:val="20"/>
        </w:rPr>
        <w:t>Предъявление Сторонами требований об уплате неустойки (пени) и/или иных санкций за нарушение обязательств по настоящему Договору, а также сумм возмещения убытков или иного вреда производится письменно путем направления соответствующего требования (претензии) об их уплате и/или возмещении. Такое письменное требование (претензия) не является документом, определяющим дату получения Сторонами доходов в виде неустойки и/или иных санкций за нарушение условий настоящего Договора.</w:t>
      </w:r>
    </w:p>
    <w:p w14:paraId="0213DBC3" w14:textId="77777777" w:rsidR="0069558B" w:rsidRPr="005E32F7" w:rsidRDefault="00505789" w:rsidP="00D2452E">
      <w:pPr>
        <w:pStyle w:val="afffa"/>
        <w:numPr>
          <w:ilvl w:val="1"/>
          <w:numId w:val="36"/>
        </w:numPr>
        <w:tabs>
          <w:tab w:val="clear" w:pos="1866"/>
          <w:tab w:val="num" w:pos="567"/>
        </w:tabs>
        <w:spacing w:after="0" w:line="240" w:lineRule="auto"/>
        <w:jc w:val="both"/>
        <w:rPr>
          <w:rFonts w:ascii="Tahoma" w:hAnsi="Tahoma" w:cs="Tahoma"/>
          <w:szCs w:val="20"/>
        </w:rPr>
      </w:pPr>
      <w:r w:rsidRPr="005E32F7">
        <w:rPr>
          <w:rFonts w:ascii="Tahoma" w:hAnsi="Tahoma" w:cs="Tahoma"/>
          <w:szCs w:val="20"/>
        </w:rPr>
        <w:t>Сторона обязана оплатить неустойку, пени, штрафы, проценты и иные санкции, а также возместить убытки или компенсировать расходы, начисленные или предъявленные в соответствии с условиями настоящего Договора и действующего законодательства Российской Федерации, в течение 10 (десяти) календарных дней с момента предъявления письменного требования другой Стороной.</w:t>
      </w:r>
    </w:p>
    <w:p w14:paraId="4EE271A6" w14:textId="7F11F97A" w:rsidR="000713CA" w:rsidRPr="005E32F7" w:rsidRDefault="00E12C4C" w:rsidP="00D2452E">
      <w:pPr>
        <w:pStyle w:val="afffa"/>
        <w:numPr>
          <w:ilvl w:val="1"/>
          <w:numId w:val="36"/>
        </w:numPr>
        <w:tabs>
          <w:tab w:val="clear" w:pos="1866"/>
          <w:tab w:val="num" w:pos="567"/>
        </w:tabs>
        <w:spacing w:after="0" w:line="240" w:lineRule="auto"/>
        <w:jc w:val="both"/>
        <w:rPr>
          <w:rFonts w:ascii="Tahoma" w:eastAsia="Times New Roman" w:hAnsi="Tahoma" w:cs="Tahoma"/>
          <w:iCs/>
          <w:szCs w:val="20"/>
        </w:rPr>
      </w:pPr>
      <w:r w:rsidRPr="00E12C4C">
        <w:rPr>
          <w:rFonts w:ascii="Tahoma" w:eastAsia="Times New Roman" w:hAnsi="Tahoma" w:cs="Tahoma"/>
          <w:szCs w:val="20"/>
        </w:rPr>
        <w:t>За нарушение сроков оплаты оказанных и принятых Услуг</w:t>
      </w:r>
      <w:r w:rsidRPr="00E12C4C">
        <w:rPr>
          <w:rFonts w:ascii="Tahoma" w:eastAsia="Times New Roman" w:hAnsi="Tahoma" w:cs="Tahoma"/>
          <w:iCs/>
          <w:szCs w:val="20"/>
        </w:rPr>
        <w:t xml:space="preserve"> </w:t>
      </w:r>
      <w:r w:rsidRPr="00E12C4C">
        <w:rPr>
          <w:rFonts w:ascii="Tahoma" w:eastAsia="Times New Roman" w:hAnsi="Tahoma" w:cs="Tahoma"/>
          <w:szCs w:val="20"/>
        </w:rPr>
        <w:t>более чем на 30 (тридцать) дней, Заказчик обязан выплатить Исполнителю неустойку из расчета 0,013 % (Ноль целых 13/1000 процента) от неуплаченной суммы за каждый день просрочки платежа, начиная с 31 (тридцать первого) дня просрочки. Указанное положение не применяется к просрочке выплаты авансовых платежей. Данная неустойка является исключительной, иные меры ответственности за просрочку оплаты, в т.ч. за период до 30-го дня просрочки, к Заказчику не применяются. Неустойка рассчитывается по формуле простых процентов с 31 (тридцать первого) дня просрочки до даты фактического его осуществления. Если какое-либо событие непосредственно задерживает или препятствует перечислению Заказчиком какого-либо платежа, включая случаи ограничения по платежам или валютным операциям, установленные в соответствии с законными или незаконными актами государственных органов, и случаи сбоев в банковской системе, Заказчик освобождается от обязательств по уплате неустойки</w:t>
      </w:r>
      <w:r w:rsidR="000713CA" w:rsidRPr="005E32F7">
        <w:rPr>
          <w:rFonts w:ascii="Tahoma" w:eastAsia="Times New Roman" w:hAnsi="Tahoma" w:cs="Tahoma"/>
          <w:iCs/>
          <w:szCs w:val="20"/>
        </w:rPr>
        <w:t>.</w:t>
      </w:r>
    </w:p>
    <w:p w14:paraId="602ED4C8" w14:textId="77777777" w:rsidR="00DD0379" w:rsidRPr="005E32F7" w:rsidRDefault="00DD0379" w:rsidP="00D2452E">
      <w:pPr>
        <w:pStyle w:val="ConsPlusNormal"/>
        <w:numPr>
          <w:ilvl w:val="1"/>
          <w:numId w:val="36"/>
        </w:numPr>
        <w:tabs>
          <w:tab w:val="clear" w:pos="1866"/>
          <w:tab w:val="num" w:pos="567"/>
        </w:tabs>
        <w:jc w:val="both"/>
        <w:rPr>
          <w:i w:val="0"/>
        </w:rPr>
      </w:pPr>
      <w:r w:rsidRPr="005E32F7">
        <w:rPr>
          <w:i w:val="0"/>
        </w:rPr>
        <w:t xml:space="preserve">Заказчик не несет перед </w:t>
      </w:r>
      <w:r w:rsidR="00E31764" w:rsidRPr="005E32F7">
        <w:rPr>
          <w:i w:val="0"/>
        </w:rPr>
        <w:t>Исполнителем</w:t>
      </w:r>
      <w:r w:rsidRPr="005E32F7">
        <w:rPr>
          <w:i w:val="0"/>
        </w:rPr>
        <w:t xml:space="preserve"> ответственность за упущенную выгоду.</w:t>
      </w:r>
    </w:p>
    <w:p w14:paraId="7FA5E793" w14:textId="77777777" w:rsidR="0019212C" w:rsidRPr="005E32F7" w:rsidRDefault="0019212C"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4" w:name="_Ref325972312"/>
      <w:r w:rsidRPr="005E32F7">
        <w:rPr>
          <w:rFonts w:ascii="Tahoma" w:hAnsi="Tahoma" w:cs="Tahoma"/>
          <w:szCs w:val="20"/>
        </w:rPr>
        <w:t>Исполнитель при нарушении договорных обязательств уплачивает Заказчику:</w:t>
      </w:r>
      <w:bookmarkEnd w:id="4"/>
    </w:p>
    <w:p w14:paraId="1AB1FA53" w14:textId="3C280DD3" w:rsidR="005E1737" w:rsidRPr="005E32F7" w:rsidRDefault="00427683" w:rsidP="00D2452E">
      <w:pPr>
        <w:widowControl w:val="0"/>
        <w:numPr>
          <w:ilvl w:val="1"/>
          <w:numId w:val="7"/>
        </w:numPr>
        <w:shd w:val="clear" w:color="auto" w:fill="FFFFFF"/>
        <w:tabs>
          <w:tab w:val="clear" w:pos="1866"/>
          <w:tab w:val="num" w:pos="567"/>
        </w:tabs>
        <w:adjustRightInd w:val="0"/>
        <w:spacing w:after="0" w:line="240" w:lineRule="auto"/>
        <w:ind w:left="0" w:firstLine="0"/>
        <w:contextualSpacing/>
        <w:jc w:val="both"/>
        <w:rPr>
          <w:rFonts w:ascii="Tahoma" w:hAnsi="Tahoma" w:cs="Tahoma"/>
          <w:szCs w:val="20"/>
        </w:rPr>
      </w:pPr>
      <w:r>
        <w:rPr>
          <w:rStyle w:val="afff7"/>
          <w:rFonts w:ascii="Tahoma" w:hAnsi="Tahoma" w:cs="Tahoma"/>
          <w:szCs w:val="20"/>
        </w:rPr>
        <w:footnoteReference w:id="1"/>
      </w:r>
      <w:r w:rsidR="005E1737" w:rsidRPr="005E32F7">
        <w:rPr>
          <w:rFonts w:ascii="Tahoma" w:hAnsi="Tahoma" w:cs="Tahoma"/>
          <w:szCs w:val="20"/>
        </w:rPr>
        <w:t xml:space="preserve">за нарушение </w:t>
      </w:r>
      <w:r w:rsidR="00DF6766" w:rsidRPr="003A27F1">
        <w:rPr>
          <w:rFonts w:ascii="Tahoma" w:hAnsi="Tahoma" w:cs="Tahoma"/>
          <w:szCs w:val="20"/>
        </w:rPr>
        <w:t>промежуточн</w:t>
      </w:r>
      <w:r w:rsidR="00DF6766" w:rsidRPr="00BE128D">
        <w:rPr>
          <w:rFonts w:ascii="Tahoma" w:hAnsi="Tahoma" w:cs="Tahoma"/>
          <w:szCs w:val="20"/>
        </w:rPr>
        <w:t xml:space="preserve">ых </w:t>
      </w:r>
      <w:r w:rsidR="005E1737" w:rsidRPr="005E32F7">
        <w:rPr>
          <w:rFonts w:ascii="Tahoma" w:hAnsi="Tahoma" w:cs="Tahoma"/>
          <w:szCs w:val="20"/>
        </w:rPr>
        <w:t>сроков оказания Услуг</w:t>
      </w:r>
      <w:r w:rsidR="00BC2C21">
        <w:rPr>
          <w:rFonts w:ascii="Tahoma" w:hAnsi="Tahoma" w:cs="Tahoma"/>
          <w:szCs w:val="20"/>
        </w:rPr>
        <w:t>,</w:t>
      </w:r>
      <w:r w:rsidR="00BC2C21" w:rsidRPr="0091146C">
        <w:rPr>
          <w:rFonts w:ascii="Tahoma" w:hAnsi="Tahoma" w:cs="Tahoma"/>
          <w:szCs w:val="20"/>
        </w:rPr>
        <w:t xml:space="preserve"> </w:t>
      </w:r>
      <w:r w:rsidR="00BC2C21">
        <w:rPr>
          <w:rFonts w:ascii="Tahoma" w:hAnsi="Tahoma" w:cs="Tahoma"/>
          <w:szCs w:val="20"/>
        </w:rPr>
        <w:t xml:space="preserve">предусмотренных </w:t>
      </w:r>
      <w:permStart w:id="927685899" w:edGrp="everyone"/>
      <w:r w:rsidR="00C704DC">
        <w:rPr>
          <w:rFonts w:ascii="Tahoma" w:hAnsi="Tahoma" w:cs="Tahoma"/>
          <w:szCs w:val="20"/>
        </w:rPr>
        <w:t>п.4.1. настоящего Договора</w:t>
      </w:r>
      <w:r w:rsidR="00BC2C21" w:rsidRPr="001B489F">
        <w:rPr>
          <w:rFonts w:ascii="Tahoma" w:hAnsi="Tahoma" w:cs="Tahoma"/>
          <w:szCs w:val="20"/>
        </w:rPr>
        <w:t xml:space="preserve"> </w:t>
      </w:r>
      <w:permEnd w:id="927685899"/>
      <w:r w:rsidR="00BC2C21">
        <w:rPr>
          <w:rFonts w:ascii="Tahoma" w:hAnsi="Tahoma" w:cs="Tahoma"/>
          <w:szCs w:val="20"/>
        </w:rPr>
        <w:t xml:space="preserve">, </w:t>
      </w:r>
      <w:r w:rsidR="005E1737" w:rsidRPr="005E32F7">
        <w:rPr>
          <w:rFonts w:ascii="Tahoma" w:hAnsi="Tahoma" w:cs="Tahoma"/>
          <w:szCs w:val="20"/>
        </w:rPr>
        <w:t xml:space="preserve"> Исполнитель уплачивает пеню в размере </w:t>
      </w:r>
      <w:permStart w:id="1366702402" w:edGrp="everyone"/>
      <w:r w:rsidR="005E1737" w:rsidRPr="005E32F7">
        <w:rPr>
          <w:rFonts w:ascii="Tahoma" w:hAnsi="Tahoma" w:cs="Tahoma"/>
          <w:szCs w:val="20"/>
        </w:rPr>
        <w:t xml:space="preserve">0,2 % (двух десятых процента) </w:t>
      </w:r>
      <w:r w:rsidR="00DF6766" w:rsidRPr="001B489F">
        <w:rPr>
          <w:rFonts w:ascii="Tahoma" w:hAnsi="Tahoma" w:cs="Tahoma"/>
          <w:szCs w:val="20"/>
        </w:rPr>
        <w:t xml:space="preserve">от </w:t>
      </w:r>
      <w:r w:rsidR="00DF6766" w:rsidRPr="003A27F1">
        <w:rPr>
          <w:rFonts w:ascii="Tahoma" w:hAnsi="Tahoma" w:cs="Tahoma"/>
          <w:i/>
          <w:szCs w:val="20"/>
        </w:rPr>
        <w:t>Цены Этапа Услуг</w:t>
      </w:r>
      <w:r w:rsidR="00DF6766" w:rsidRPr="003A27F1">
        <w:rPr>
          <w:rFonts w:ascii="Tahoma" w:hAnsi="Tahoma" w:cs="Tahoma"/>
          <w:szCs w:val="20"/>
        </w:rPr>
        <w:t xml:space="preserve">, по которому </w:t>
      </w:r>
      <w:r w:rsidR="00DF6766" w:rsidRPr="003A27F1">
        <w:rPr>
          <w:rFonts w:ascii="Tahoma" w:hAnsi="Tahoma" w:cs="Tahoma"/>
          <w:szCs w:val="20"/>
        </w:rPr>
        <w:lastRenderedPageBreak/>
        <w:t>допущено нарушение</w:t>
      </w:r>
      <w:r w:rsidR="005E1737" w:rsidRPr="005E32F7">
        <w:rPr>
          <w:rFonts w:ascii="Tahoma" w:hAnsi="Tahoma" w:cs="Tahoma"/>
          <w:szCs w:val="20"/>
        </w:rPr>
        <w:t xml:space="preserve">. </w:t>
      </w:r>
    </w:p>
    <w:permEnd w:id="1366702402"/>
    <w:p w14:paraId="38DD08CF" w14:textId="6297E66D" w:rsidR="0019212C" w:rsidRPr="005E32F7" w:rsidRDefault="0019212C" w:rsidP="00D2452E">
      <w:pPr>
        <w:widowControl w:val="0"/>
        <w:numPr>
          <w:ilvl w:val="1"/>
          <w:numId w:val="7"/>
        </w:numPr>
        <w:shd w:val="clear" w:color="auto" w:fill="FFFFFF"/>
        <w:tabs>
          <w:tab w:val="clear" w:pos="1866"/>
          <w:tab w:val="num" w:pos="567"/>
        </w:tabs>
        <w:adjustRightInd w:val="0"/>
        <w:spacing w:after="0" w:line="240" w:lineRule="auto"/>
        <w:ind w:left="0" w:firstLine="0"/>
        <w:contextualSpacing/>
        <w:jc w:val="both"/>
        <w:rPr>
          <w:rFonts w:ascii="Tahoma" w:hAnsi="Tahoma" w:cs="Tahoma"/>
          <w:szCs w:val="20"/>
        </w:rPr>
      </w:pPr>
      <w:r w:rsidRPr="005E32F7">
        <w:rPr>
          <w:rFonts w:ascii="Tahoma" w:hAnsi="Tahoma" w:cs="Tahoma"/>
          <w:szCs w:val="20"/>
        </w:rPr>
        <w:t xml:space="preserve">за </w:t>
      </w:r>
      <w:r w:rsidR="004F51E9" w:rsidRPr="001B489F">
        <w:rPr>
          <w:rFonts w:ascii="Tahoma" w:hAnsi="Tahoma" w:cs="Tahoma"/>
          <w:szCs w:val="20"/>
        </w:rPr>
        <w:t xml:space="preserve">нарушение </w:t>
      </w:r>
      <w:r w:rsidR="004F51E9" w:rsidRPr="00BE128D">
        <w:rPr>
          <w:rFonts w:ascii="Tahoma" w:hAnsi="Tahoma" w:cs="Tahoma"/>
          <w:szCs w:val="20"/>
        </w:rPr>
        <w:t>н</w:t>
      </w:r>
      <w:r w:rsidR="004F51E9" w:rsidRPr="003A27F1">
        <w:rPr>
          <w:rFonts w:ascii="Tahoma" w:hAnsi="Tahoma" w:cs="Tahoma"/>
          <w:szCs w:val="20"/>
        </w:rPr>
        <w:t>ачальн</w:t>
      </w:r>
      <w:r w:rsidR="004F51E9" w:rsidRPr="00BE128D">
        <w:rPr>
          <w:rFonts w:ascii="Tahoma" w:hAnsi="Tahoma" w:cs="Tahoma"/>
          <w:szCs w:val="20"/>
        </w:rPr>
        <w:t>ого</w:t>
      </w:r>
      <w:r w:rsidR="004F51E9">
        <w:rPr>
          <w:rFonts w:ascii="Tahoma" w:hAnsi="Tahoma" w:cs="Tahoma"/>
          <w:szCs w:val="20"/>
        </w:rPr>
        <w:t>, конечного</w:t>
      </w:r>
      <w:r w:rsidR="004F51E9" w:rsidRPr="00BE128D">
        <w:rPr>
          <w:rFonts w:ascii="Tahoma" w:hAnsi="Tahoma" w:cs="Tahoma"/>
          <w:szCs w:val="20"/>
        </w:rPr>
        <w:t xml:space="preserve"> срок</w:t>
      </w:r>
      <w:r w:rsidR="004F51E9">
        <w:rPr>
          <w:rFonts w:ascii="Tahoma" w:hAnsi="Tahoma" w:cs="Tahoma"/>
          <w:szCs w:val="20"/>
        </w:rPr>
        <w:t>а</w:t>
      </w:r>
      <w:r w:rsidR="004F51E9" w:rsidRPr="00BE128D">
        <w:rPr>
          <w:rFonts w:ascii="Tahoma" w:hAnsi="Tahoma" w:cs="Tahoma"/>
          <w:szCs w:val="20"/>
        </w:rPr>
        <w:t xml:space="preserve"> оказания Услуг Исполнитель уплачивает пеню в размере </w:t>
      </w:r>
      <w:permStart w:id="838689853" w:edGrp="everyone"/>
      <w:r w:rsidR="004F51E9" w:rsidRPr="00BE128D">
        <w:rPr>
          <w:rFonts w:ascii="Tahoma" w:hAnsi="Tahoma" w:cs="Tahoma"/>
          <w:szCs w:val="20"/>
        </w:rPr>
        <w:t xml:space="preserve">0,2 % (двух десятых процента) от </w:t>
      </w:r>
      <w:r w:rsidR="004F51E9" w:rsidRPr="003A27F1">
        <w:rPr>
          <w:rFonts w:ascii="Tahoma" w:hAnsi="Tahoma" w:cs="Tahoma"/>
          <w:szCs w:val="20"/>
        </w:rPr>
        <w:t xml:space="preserve">Цены Услуг </w:t>
      </w:r>
      <w:r w:rsidR="004F51E9" w:rsidRPr="00BE128D">
        <w:rPr>
          <w:rFonts w:ascii="Tahoma" w:hAnsi="Tahoma" w:cs="Tahoma"/>
          <w:szCs w:val="20"/>
        </w:rPr>
        <w:t>за каждый день просрочки до фактического исполнения обязательства</w:t>
      </w:r>
      <w:r w:rsidRPr="005E32F7">
        <w:rPr>
          <w:rFonts w:ascii="Tahoma" w:hAnsi="Tahoma" w:cs="Tahoma"/>
          <w:i/>
          <w:szCs w:val="20"/>
        </w:rPr>
        <w:t>.</w:t>
      </w:r>
      <w:r w:rsidR="00C748F0" w:rsidRPr="00C748F0">
        <w:rPr>
          <w:rFonts w:ascii="Tahoma" w:hAnsi="Tahoma" w:cs="Tahoma"/>
          <w:color w:val="000000"/>
          <w:szCs w:val="20"/>
          <w:shd w:val="clear" w:color="auto" w:fill="FFFFFF"/>
        </w:rPr>
        <w:t xml:space="preserve"> </w:t>
      </w:r>
      <w:r w:rsidR="00C748F0">
        <w:rPr>
          <w:rFonts w:ascii="Tahoma" w:hAnsi="Tahoma" w:cs="Tahoma"/>
          <w:color w:val="000000"/>
          <w:szCs w:val="20"/>
          <w:shd w:val="clear" w:color="auto" w:fill="FFFFFF"/>
        </w:rPr>
        <w:t>С даты начала начисления Заказчиком неустойки за нарушение конечного срока оказания Услуг начисление неустойки за нарушение промежуточных сроков оказания Услуг прекращается.  </w:t>
      </w:r>
    </w:p>
    <w:p w14:paraId="4B32294B" w14:textId="4A9622A2" w:rsidR="0019212C" w:rsidRPr="004954CB" w:rsidRDefault="0019212C" w:rsidP="004954CB">
      <w:pPr>
        <w:widowControl w:val="0"/>
        <w:numPr>
          <w:ilvl w:val="1"/>
          <w:numId w:val="7"/>
        </w:numPr>
        <w:shd w:val="clear" w:color="auto" w:fill="FFFFFF"/>
        <w:tabs>
          <w:tab w:val="clear" w:pos="1866"/>
          <w:tab w:val="num" w:pos="567"/>
        </w:tabs>
        <w:adjustRightInd w:val="0"/>
        <w:spacing w:after="0" w:line="240" w:lineRule="auto"/>
        <w:ind w:left="0" w:firstLine="0"/>
        <w:contextualSpacing/>
        <w:jc w:val="both"/>
        <w:rPr>
          <w:rFonts w:ascii="Tahoma" w:hAnsi="Tahoma" w:cs="Tahoma"/>
          <w:szCs w:val="20"/>
        </w:rPr>
      </w:pPr>
      <w:r w:rsidRPr="005E32F7">
        <w:rPr>
          <w:rFonts w:ascii="Tahoma" w:hAnsi="Tahoma" w:cs="Tahoma"/>
          <w:szCs w:val="20"/>
        </w:rPr>
        <w:t xml:space="preserve">за окончание этапа после установленного срока Исполнитель уплачивает пеню в размере 0,2 % (двух десятых процента) от </w:t>
      </w:r>
      <w:r w:rsidR="00FC415F" w:rsidRPr="005E32F7">
        <w:rPr>
          <w:rFonts w:ascii="Tahoma" w:hAnsi="Tahoma" w:cs="Tahoma"/>
          <w:szCs w:val="20"/>
        </w:rPr>
        <w:t>Этапа</w:t>
      </w:r>
      <w:r w:rsidRPr="005E32F7">
        <w:rPr>
          <w:rFonts w:ascii="Tahoma" w:hAnsi="Tahoma" w:cs="Tahoma"/>
          <w:szCs w:val="20"/>
        </w:rPr>
        <w:t>, за каждый день просрочки до фактического исполнения обязательства.</w:t>
      </w:r>
    </w:p>
    <w:permEnd w:id="838689853"/>
    <w:p w14:paraId="5E6703A7" w14:textId="5CCE01ED" w:rsidR="00874061" w:rsidRPr="005E32F7" w:rsidRDefault="00874061" w:rsidP="00D2452E">
      <w:pPr>
        <w:pStyle w:val="afffa"/>
        <w:widowControl w:val="0"/>
        <w:numPr>
          <w:ilvl w:val="1"/>
          <w:numId w:val="7"/>
        </w:numPr>
        <w:shd w:val="clear" w:color="auto" w:fill="FFFFFF"/>
        <w:tabs>
          <w:tab w:val="clear" w:pos="1866"/>
          <w:tab w:val="num" w:pos="567"/>
          <w:tab w:val="num" w:pos="709"/>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За ненадлежащее исполнение Исполнителем</w:t>
      </w:r>
      <w:r w:rsidR="00E644DD" w:rsidRPr="005E32F7">
        <w:rPr>
          <w:rFonts w:ascii="Tahoma" w:hAnsi="Tahoma" w:cs="Tahoma"/>
          <w:szCs w:val="20"/>
        </w:rPr>
        <w:t xml:space="preserve"> обязательств</w:t>
      </w:r>
      <w:r w:rsidRPr="005E32F7">
        <w:rPr>
          <w:rFonts w:ascii="Tahoma" w:hAnsi="Tahoma" w:cs="Tahoma"/>
          <w:szCs w:val="20"/>
        </w:rPr>
        <w:t>, предусмотренных п.3</w:t>
      </w:r>
      <w:permStart w:id="5115817" w:edGrp="everyone"/>
      <w:r w:rsidR="004954CB">
        <w:rPr>
          <w:rFonts w:ascii="Tahoma" w:hAnsi="Tahoma" w:cs="Tahoma"/>
          <w:szCs w:val="20"/>
        </w:rPr>
        <w:t>.5</w:t>
      </w:r>
      <w:r w:rsidRPr="005E32F7">
        <w:rPr>
          <w:rFonts w:ascii="Tahoma" w:hAnsi="Tahoma" w:cs="Tahoma"/>
          <w:szCs w:val="20"/>
        </w:rPr>
        <w:t>.</w:t>
      </w:r>
      <w:permEnd w:id="5115817"/>
      <w:r w:rsidRPr="005E32F7">
        <w:rPr>
          <w:rFonts w:ascii="Tahoma" w:hAnsi="Tahoma" w:cs="Tahoma"/>
          <w:szCs w:val="20"/>
        </w:rPr>
        <w:t xml:space="preserve"> Договора, Исполнитель уплачивает Заказчику неустойку в размере </w:t>
      </w:r>
      <w:permStart w:id="648443242" w:edGrp="everyone"/>
      <w:r w:rsidR="00D26A47" w:rsidRPr="00BE128D">
        <w:rPr>
          <w:rFonts w:ascii="Tahoma" w:hAnsi="Tahoma" w:cs="Tahoma"/>
          <w:szCs w:val="20"/>
        </w:rPr>
        <w:t>0,03% (три</w:t>
      </w:r>
      <w:r w:rsidR="00D26A47" w:rsidRPr="001B489F">
        <w:rPr>
          <w:rFonts w:ascii="Tahoma" w:eastAsia="Times New Roman" w:hAnsi="Tahoma" w:cs="Tahoma"/>
          <w:szCs w:val="20"/>
        </w:rPr>
        <w:t xml:space="preserve"> </w:t>
      </w:r>
      <w:r w:rsidRPr="005E32F7">
        <w:rPr>
          <w:rFonts w:ascii="Tahoma" w:hAnsi="Tahoma" w:cs="Tahoma"/>
          <w:szCs w:val="20"/>
        </w:rPr>
        <w:t>сотых процента) от Цены Договора (стоимости Услуг), указанной в п. 2.1. Договора</w:t>
      </w:r>
      <w:permEnd w:id="648443242"/>
      <w:r w:rsidRPr="005E32F7">
        <w:rPr>
          <w:rFonts w:ascii="Tahoma" w:hAnsi="Tahoma" w:cs="Tahoma"/>
          <w:szCs w:val="20"/>
        </w:rPr>
        <w:t>, за каждый день просрочки, начиная с первого дня просрочки и до дня предоставления информации и копий документов Заказчику.</w:t>
      </w:r>
      <w:bookmarkStart w:id="5" w:name="_Ref327954349"/>
      <w:permStart w:id="1779591604" w:edGrp="everyone"/>
    </w:p>
    <w:p w14:paraId="3103FC9A" w14:textId="32E07B75" w:rsidR="00FC415F" w:rsidRPr="005C0F93" w:rsidRDefault="00FC415F" w:rsidP="00D2452E">
      <w:pPr>
        <w:pStyle w:val="afffa"/>
        <w:widowControl w:val="0"/>
        <w:numPr>
          <w:ilvl w:val="1"/>
          <w:numId w:val="7"/>
        </w:numPr>
        <w:shd w:val="clear" w:color="auto" w:fill="FFFFFF"/>
        <w:tabs>
          <w:tab w:val="clear" w:pos="1866"/>
          <w:tab w:val="num" w:pos="567"/>
          <w:tab w:val="num" w:pos="709"/>
        </w:tabs>
        <w:autoSpaceDE w:val="0"/>
        <w:autoSpaceDN w:val="0"/>
        <w:adjustRightInd w:val="0"/>
        <w:spacing w:after="0" w:line="240" w:lineRule="auto"/>
        <w:ind w:left="0" w:firstLine="0"/>
        <w:jc w:val="both"/>
        <w:rPr>
          <w:rFonts w:ascii="Tahoma" w:hAnsi="Tahoma" w:cs="Tahoma"/>
          <w:szCs w:val="20"/>
        </w:rPr>
      </w:pPr>
      <w:r w:rsidRPr="005C0F93">
        <w:rPr>
          <w:rFonts w:ascii="Tahoma" w:hAnsi="Tahoma" w:cs="Tahoma"/>
          <w:szCs w:val="20"/>
        </w:rPr>
        <w:t>За несвоевременное представление какой-либо информации, предусмотренной Договором  и (или) отчетов о ходе исполнения Договора Исполнитель в течение 10 календарных дней с момента предъявления письменного требования Заказчика обязан уплатить последнему штраф в размере 10 000 (десяти тысяч) рублей за каждый случай допущенного нарушения.</w:t>
      </w:r>
    </w:p>
    <w:p w14:paraId="328FDAFD" w14:textId="1C3D0797" w:rsidR="00BD1501" w:rsidRPr="005C0F93" w:rsidRDefault="00FC415F" w:rsidP="00D2452E">
      <w:pPr>
        <w:widowControl w:val="0"/>
        <w:numPr>
          <w:ilvl w:val="1"/>
          <w:numId w:val="7"/>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szCs w:val="20"/>
        </w:rPr>
      </w:pPr>
      <w:bookmarkStart w:id="6" w:name="_Ref328989777"/>
      <w:r w:rsidRPr="005C0F93">
        <w:rPr>
          <w:rFonts w:ascii="Tahoma" w:hAnsi="Tahoma" w:cs="Tahoma"/>
          <w:szCs w:val="20"/>
        </w:rPr>
        <w:t xml:space="preserve">За нарушение Исполнителем пропускного и </w:t>
      </w:r>
      <w:r w:rsidRPr="005C0F93">
        <w:rPr>
          <w:rFonts w:ascii="Tahoma" w:hAnsi="Tahoma" w:cs="Tahoma"/>
          <w:bCs/>
          <w:szCs w:val="20"/>
        </w:rPr>
        <w:t>внутриобъектового</w:t>
      </w:r>
      <w:r w:rsidRPr="005C0F93">
        <w:rPr>
          <w:rFonts w:ascii="Tahoma" w:hAnsi="Tahoma" w:cs="Tahoma"/>
          <w:szCs w:val="20"/>
        </w:rPr>
        <w:t xml:space="preserve"> режима, действующего на территории Заказчика, Исполнитель выплачивает по письменному требованию Заказчика штраф в размере 10 000 (десяти тысяч) рублей за каждый такой установленный факт нарушения.</w:t>
      </w:r>
      <w:bookmarkEnd w:id="5"/>
      <w:bookmarkEnd w:id="6"/>
    </w:p>
    <w:p w14:paraId="6CC137E8" w14:textId="7AA54AC7" w:rsidR="005C0F93" w:rsidRPr="005C0F93" w:rsidRDefault="00C5368D" w:rsidP="005C0F93">
      <w:pPr>
        <w:widowControl w:val="0"/>
        <w:numPr>
          <w:ilvl w:val="1"/>
          <w:numId w:val="7"/>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szCs w:val="20"/>
        </w:rPr>
      </w:pPr>
      <w:r w:rsidRPr="005C0F93">
        <w:rPr>
          <w:rFonts w:ascii="Tahoma" w:hAnsi="Tahoma" w:cs="Tahoma"/>
        </w:rPr>
        <w:t xml:space="preserve">В случае нарушения сроков устранения Недостатков в порядке, предусмотренном Договором, Исполнитель обязан уплатить неустойку </w:t>
      </w:r>
      <w:r w:rsidRPr="005C0F93">
        <w:rPr>
          <w:rFonts w:ascii="Tahoma" w:eastAsia="Times New Roman" w:hAnsi="Tahoma" w:cs="Tahoma"/>
        </w:rPr>
        <w:t>в размере</w:t>
      </w:r>
      <w:r w:rsidRPr="005C0F93">
        <w:rPr>
          <w:rFonts w:ascii="Tahoma" w:hAnsi="Tahoma" w:cs="Tahoma"/>
        </w:rPr>
        <w:t xml:space="preserve"> </w:t>
      </w:r>
      <w:r w:rsidR="00AA7CF0" w:rsidRPr="005C0F93">
        <w:rPr>
          <w:rFonts w:ascii="Tahoma" w:hAnsi="Tahoma" w:cs="Tahoma"/>
        </w:rPr>
        <w:t>0,05% от Цены Этапа Услуг, по которому допущено нарушение,  за каждый день просрочки до фактического исполнения обязательства</w:t>
      </w:r>
      <w:r w:rsidRPr="005C0F93">
        <w:rPr>
          <w:rFonts w:ascii="Tahoma" w:hAnsi="Tahoma" w:cs="Tahoma"/>
        </w:rPr>
        <w:t>.</w:t>
      </w:r>
      <w:r w:rsidR="005C0F93" w:rsidRPr="005C0F93">
        <w:rPr>
          <w:rFonts w:ascii="Tahoma" w:eastAsia="SimSun" w:hAnsi="Tahoma" w:cs="Tahoma"/>
          <w:color w:val="000000"/>
          <w:szCs w:val="20"/>
          <w:vertAlign w:val="superscript"/>
        </w:rPr>
        <w:t xml:space="preserve"> </w:t>
      </w:r>
    </w:p>
    <w:p w14:paraId="44BEFC42" w14:textId="612DFEB9" w:rsidR="00C5368D" w:rsidRPr="005C0F93" w:rsidRDefault="005C0F93" w:rsidP="005C0F93">
      <w:pPr>
        <w:widowControl w:val="0"/>
        <w:numPr>
          <w:ilvl w:val="1"/>
          <w:numId w:val="7"/>
        </w:numPr>
        <w:shd w:val="clear" w:color="auto" w:fill="FFFFFF"/>
        <w:tabs>
          <w:tab w:val="clear" w:pos="1866"/>
          <w:tab w:val="num" w:pos="567"/>
        </w:tabs>
        <w:autoSpaceDE w:val="0"/>
        <w:autoSpaceDN w:val="0"/>
        <w:adjustRightInd w:val="0"/>
        <w:spacing w:after="0" w:line="240" w:lineRule="auto"/>
        <w:ind w:left="0" w:firstLine="0"/>
        <w:contextualSpacing/>
        <w:jc w:val="both"/>
        <w:rPr>
          <w:rFonts w:ascii="Tahoma" w:hAnsi="Tahoma" w:cs="Tahoma"/>
          <w:szCs w:val="20"/>
        </w:rPr>
      </w:pPr>
      <w:r w:rsidRPr="005C0F93">
        <w:rPr>
          <w:rFonts w:ascii="Tahoma" w:eastAsia="Times New Roman" w:hAnsi="Tahoma" w:cs="Tahoma"/>
          <w:color w:val="000000"/>
          <w:szCs w:val="20"/>
        </w:rPr>
        <w:t>За нарушение работниками Исполнителя, привлеченными им соисполнителями (субпоставщиками, субподрядчиками) и/или их работниками запрета на осуществление фотосъемки и/или видеосъемки, аудиозаписи на территории Заказчика (Объекта), Исполнитель обязан выплатить штраф в размере 500 000 рублей за каждый случай нарушения.  В случае распространения (передачи третьим лицам, публикации, размещения в сети Интернет и/или социальных сетях, мессенджерах без письменного согласования Заказчика) фотоматериалов и/или видеоматериалов, аудиоматериалов, сделанных на территории Объекта работниками Исполнителя, привлеченными им соисполнителями (субпоставщиками, субподрядчиками) и/или их работниками, а также фотоматериалов и/или видеоматериалов, аудиоматериалов, предоставленных Исполнителю Заказчиком в рамках исполнения договора, Исполнитель обязан выплатить штраф в размере 1 000 000 рублей за каждый случай нарушения.</w:t>
      </w:r>
    </w:p>
    <w:p w14:paraId="4C6B2E37" w14:textId="6BAF5315" w:rsidR="006B3F2E" w:rsidRPr="006B3F2E" w:rsidRDefault="006B3F2E" w:rsidP="006B3F2E">
      <w:pPr>
        <w:pStyle w:val="afffa"/>
        <w:numPr>
          <w:ilvl w:val="1"/>
          <w:numId w:val="36"/>
        </w:numPr>
        <w:tabs>
          <w:tab w:val="clear" w:pos="1866"/>
          <w:tab w:val="num" w:pos="567"/>
        </w:tabs>
        <w:spacing w:after="0" w:line="240" w:lineRule="auto"/>
        <w:jc w:val="both"/>
        <w:rPr>
          <w:rFonts w:ascii="Tahoma" w:hAnsi="Tahoma" w:cs="Tahoma"/>
          <w:szCs w:val="20"/>
        </w:rPr>
      </w:pPr>
      <w:r w:rsidRPr="006B3F2E">
        <w:rPr>
          <w:rFonts w:ascii="Tahoma" w:hAnsi="Tahoma" w:cs="Tahoma"/>
          <w:szCs w:val="20"/>
        </w:rPr>
        <w:t xml:space="preserve">Исполнитель в соответствии со ст.406.1 ГК РФ возмещает Заказчику все имущественные потери последнего, связанные с невозможностью уменьшения </w:t>
      </w:r>
      <w:r w:rsidR="001834AA">
        <w:rPr>
          <w:rFonts w:ascii="Tahoma" w:hAnsi="Tahoma" w:cs="Tahoma"/>
          <w:szCs w:val="20"/>
        </w:rPr>
        <w:t>Заказчиком</w:t>
      </w:r>
      <w:r w:rsidRPr="006B3F2E">
        <w:rPr>
          <w:rFonts w:ascii="Tahoma" w:hAnsi="Tahoma" w:cs="Tahoma"/>
          <w:szCs w:val="20"/>
        </w:rPr>
        <w:t xml:space="preserve"> налоговой базы (в том числе возврата (возмещения) налога) и (или) суммы подлежащего уплате налога по операциям с Исполнителем и (или) третьими лицами (подрядчиками/соисполнителями), привлеченными Исполнителем для исполнения настоящего Договора, в том числе возникшие в связи с:</w:t>
      </w:r>
    </w:p>
    <w:p w14:paraId="46D8BFCF" w14:textId="77777777" w:rsidR="006B3F2E" w:rsidRPr="00923A95" w:rsidRDefault="006B3F2E" w:rsidP="006B3F2E">
      <w:pPr>
        <w:pStyle w:val="afffa"/>
        <w:spacing w:after="0" w:line="240" w:lineRule="auto"/>
        <w:ind w:left="0"/>
        <w:jc w:val="both"/>
        <w:rPr>
          <w:rFonts w:ascii="Tahoma" w:hAnsi="Tahoma" w:cs="Tahoma"/>
          <w:szCs w:val="20"/>
        </w:rPr>
      </w:pPr>
      <w:r w:rsidRPr="00923A95">
        <w:rPr>
          <w:rFonts w:ascii="Tahoma" w:hAnsi="Tahoma" w:cs="Tahoma"/>
          <w:szCs w:val="20"/>
        </w:rPr>
        <w:t>- отказом в применении вычетов НДС и, как следствие, отказом в возмещении НДС;</w:t>
      </w:r>
    </w:p>
    <w:p w14:paraId="04433B26" w14:textId="77777777" w:rsidR="006B3F2E" w:rsidRPr="00923A95" w:rsidRDefault="006B3F2E" w:rsidP="006B3F2E">
      <w:pPr>
        <w:pStyle w:val="afffa"/>
        <w:spacing w:after="0" w:line="240" w:lineRule="auto"/>
        <w:ind w:left="0"/>
        <w:jc w:val="both"/>
        <w:rPr>
          <w:rFonts w:ascii="Tahoma" w:hAnsi="Tahoma" w:cs="Tahoma"/>
          <w:szCs w:val="20"/>
        </w:rPr>
      </w:pPr>
      <w:r w:rsidRPr="00923A95">
        <w:rPr>
          <w:rFonts w:ascii="Tahoma" w:hAnsi="Tahoma" w:cs="Tahoma"/>
          <w:szCs w:val="20"/>
        </w:rPr>
        <w:t>- предъявлением налоговыми органами требований об уплате налогов (пеней, штрафов), доначисленных по операциям в рамках настоящего Договора, в связи с отказом в применении налоговых вычетов по НДС и (или) исключения стоимости оказанных услуг из расходов по налогу на прибыль организаций по причинам, связанным с Исполнителем.</w:t>
      </w:r>
    </w:p>
    <w:p w14:paraId="2240D734" w14:textId="77777777" w:rsidR="006B3F2E" w:rsidRPr="00923A95" w:rsidRDefault="006B3F2E" w:rsidP="006B3F2E">
      <w:pPr>
        <w:pStyle w:val="afffa"/>
        <w:spacing w:after="0" w:line="240" w:lineRule="auto"/>
        <w:ind w:left="0"/>
        <w:jc w:val="both"/>
        <w:rPr>
          <w:rFonts w:ascii="Tahoma" w:hAnsi="Tahoma" w:cs="Tahoma"/>
          <w:szCs w:val="20"/>
        </w:rPr>
      </w:pPr>
      <w:r w:rsidRPr="00923A95">
        <w:rPr>
          <w:rFonts w:ascii="Tahoma" w:hAnsi="Tahoma" w:cs="Tahoma"/>
          <w:szCs w:val="20"/>
        </w:rPr>
        <w:t xml:space="preserve">Потери считаются возникшими с момента предъявления налоговыми органами соответствующих требований об уплате налога (сбора) </w:t>
      </w:r>
      <w:r w:rsidRPr="00923A95">
        <w:rPr>
          <w:rFonts w:ascii="Tahoma" w:hAnsi="Tahoma" w:cs="Tahoma"/>
          <w:strike/>
          <w:szCs w:val="20"/>
        </w:rPr>
        <w:t>и</w:t>
      </w:r>
      <w:r w:rsidRPr="00923A95">
        <w:rPr>
          <w:rFonts w:ascii="Tahoma" w:hAnsi="Tahoma" w:cs="Tahoma"/>
          <w:szCs w:val="20"/>
        </w:rPr>
        <w:t xml:space="preserve"> или получения следующих решений налогового органа:</w:t>
      </w:r>
    </w:p>
    <w:p w14:paraId="2C8CBAC9" w14:textId="77777777" w:rsidR="006B3F2E" w:rsidRPr="00923A95" w:rsidRDefault="006B3F2E" w:rsidP="006B3F2E">
      <w:pPr>
        <w:pStyle w:val="afffa"/>
        <w:spacing w:after="0" w:line="240" w:lineRule="auto"/>
        <w:ind w:left="0"/>
        <w:jc w:val="both"/>
        <w:rPr>
          <w:rFonts w:ascii="Tahoma" w:hAnsi="Tahoma" w:cs="Tahoma"/>
          <w:szCs w:val="20"/>
        </w:rPr>
      </w:pPr>
      <w:r w:rsidRPr="00923A95">
        <w:rPr>
          <w:rFonts w:ascii="Tahoma" w:hAnsi="Tahoma" w:cs="Tahoma"/>
          <w:szCs w:val="20"/>
        </w:rPr>
        <w:t>- решения об отказе в возмещении (о возмещении частично) НДС;</w:t>
      </w:r>
    </w:p>
    <w:p w14:paraId="2DE68324" w14:textId="77777777" w:rsidR="006B3F2E" w:rsidRPr="00923A95" w:rsidRDefault="006B3F2E" w:rsidP="006B3F2E">
      <w:pPr>
        <w:pStyle w:val="afffa"/>
        <w:spacing w:after="0" w:line="240" w:lineRule="auto"/>
        <w:ind w:left="0"/>
        <w:jc w:val="both"/>
        <w:rPr>
          <w:rFonts w:ascii="Tahoma" w:hAnsi="Tahoma" w:cs="Tahoma"/>
          <w:szCs w:val="20"/>
        </w:rPr>
      </w:pPr>
      <w:r w:rsidRPr="00923A95">
        <w:rPr>
          <w:rFonts w:ascii="Tahoma" w:hAnsi="Tahoma" w:cs="Tahoma"/>
          <w:szCs w:val="20"/>
        </w:rPr>
        <w:t>- решения о привлечении к ответственности (отказе в привлечении к ответственности) за совершение налогового правонарушения.</w:t>
      </w:r>
    </w:p>
    <w:p w14:paraId="7F41D8E9" w14:textId="77777777" w:rsidR="006B3F2E" w:rsidRPr="00923A95" w:rsidRDefault="006B3F2E" w:rsidP="006B3F2E">
      <w:pPr>
        <w:pStyle w:val="afffa"/>
        <w:spacing w:after="0" w:line="240" w:lineRule="auto"/>
        <w:ind w:left="0" w:firstLine="720"/>
        <w:jc w:val="both"/>
        <w:rPr>
          <w:rFonts w:ascii="Tahoma" w:hAnsi="Tahoma" w:cs="Tahoma"/>
          <w:szCs w:val="20"/>
        </w:rPr>
      </w:pPr>
      <w:r w:rsidRPr="00923A95">
        <w:rPr>
          <w:rFonts w:ascii="Tahoma" w:hAnsi="Tahoma" w:cs="Tahoma"/>
          <w:szCs w:val="20"/>
        </w:rPr>
        <w:t>Указанные имущественные потери возмещаются в размере сумм, взысканных (предъявленных), в том числе в размере сумм НДС, в вычете которых было отказано Заказчику, и/или уплаченных им на основании решений, требований или актов налоговых проверок налоговых органов. При этом факт оспаривания этих налоговых доначислений (отказов в вычете НДС) в вышестоящем налоговом органе или суде не влияет на обязанность Исполнителя возместить потери.</w:t>
      </w:r>
    </w:p>
    <w:p w14:paraId="04610943" w14:textId="4341EFBB" w:rsidR="006B3F2E" w:rsidRPr="006B3F2E" w:rsidRDefault="006B3F2E" w:rsidP="006B3F2E">
      <w:pPr>
        <w:pStyle w:val="afffa"/>
        <w:spacing w:after="0" w:line="240" w:lineRule="auto"/>
        <w:ind w:left="0" w:firstLine="720"/>
        <w:jc w:val="both"/>
        <w:rPr>
          <w:rFonts w:ascii="Tahoma" w:hAnsi="Tahoma" w:cs="Tahoma"/>
          <w:szCs w:val="20"/>
        </w:rPr>
      </w:pPr>
      <w:r w:rsidRPr="00923A95">
        <w:rPr>
          <w:rFonts w:ascii="Tahoma" w:hAnsi="Tahoma" w:cs="Tahoma"/>
          <w:szCs w:val="20"/>
        </w:rPr>
        <w:t>Имущественные потери возмещаются Исполнителем в течение 7 дней с момента получения от Заказчика письменного требования путем перечисления денежных средств на расчетный счет Заказчика.</w:t>
      </w:r>
    </w:p>
    <w:p w14:paraId="3E5EFC82" w14:textId="0743D68C" w:rsidR="0019212C" w:rsidRPr="005E32F7" w:rsidRDefault="0019212C"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7" w:name="_Ref327954352"/>
      <w:permEnd w:id="1779591604"/>
      <w:r w:rsidRPr="005E32F7">
        <w:rPr>
          <w:rFonts w:ascii="Tahoma" w:hAnsi="Tahoma" w:cs="Tahoma"/>
          <w:szCs w:val="20"/>
        </w:rPr>
        <w:t xml:space="preserve">Исполнитель обязан возместить ущерб, причиненный </w:t>
      </w:r>
      <w:r w:rsidR="00931D2E" w:rsidRPr="005E32F7">
        <w:rPr>
          <w:rFonts w:ascii="Tahoma" w:hAnsi="Tahoma" w:cs="Tahoma"/>
          <w:szCs w:val="20"/>
        </w:rPr>
        <w:t xml:space="preserve">персоналу, </w:t>
      </w:r>
      <w:r w:rsidRPr="005E32F7">
        <w:rPr>
          <w:rFonts w:ascii="Tahoma" w:hAnsi="Tahoma" w:cs="Tahoma"/>
          <w:szCs w:val="20"/>
        </w:rPr>
        <w:t>имуществу Заказчика и (или) третьих лиц в результате ошибочных действий (бездействий) специалистов Исполнителя, в течение 20 дней с момента получения письменного требования Заказчика.</w:t>
      </w:r>
      <w:bookmarkEnd w:id="7"/>
    </w:p>
    <w:p w14:paraId="5D09EEED" w14:textId="77777777" w:rsidR="0019212C" w:rsidRPr="005E32F7" w:rsidRDefault="0019212C" w:rsidP="00D2452E">
      <w:pPr>
        <w:numPr>
          <w:ilvl w:val="1"/>
          <w:numId w:val="36"/>
        </w:numPr>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8" w:name="_Ref327954355"/>
      <w:bookmarkStart w:id="9" w:name="_Ref273619007"/>
      <w:r w:rsidRPr="005E32F7">
        <w:rPr>
          <w:rFonts w:ascii="Tahoma" w:hAnsi="Tahoma" w:cs="Tahoma"/>
          <w:szCs w:val="20"/>
        </w:rPr>
        <w:t xml:space="preserve">Исполнитель несёт ответственность за допущенные им при оказании </w:t>
      </w:r>
      <w:r w:rsidR="00DF488B" w:rsidRPr="005E32F7">
        <w:rPr>
          <w:rFonts w:ascii="Tahoma" w:hAnsi="Tahoma" w:cs="Tahoma"/>
          <w:szCs w:val="20"/>
        </w:rPr>
        <w:t>Услуг</w:t>
      </w:r>
      <w:r w:rsidRPr="005E32F7">
        <w:rPr>
          <w:rFonts w:ascii="Tahoma" w:hAnsi="Tahoma" w:cs="Tahoma"/>
          <w:szCs w:val="20"/>
        </w:rPr>
        <w:t xml:space="preserve"> нарушения законодательства</w:t>
      </w:r>
      <w:r w:rsidR="00931D2E" w:rsidRPr="005E32F7">
        <w:rPr>
          <w:rFonts w:ascii="Tahoma" w:hAnsi="Tahoma" w:cs="Tahoma"/>
          <w:szCs w:val="20"/>
        </w:rPr>
        <w:t xml:space="preserve"> Российской Федерации</w:t>
      </w:r>
      <w:r w:rsidRPr="005E32F7">
        <w:rPr>
          <w:rFonts w:ascii="Tahoma" w:hAnsi="Tahoma" w:cs="Tahoma"/>
          <w:szCs w:val="20"/>
        </w:rPr>
        <w:t>, включая оплату штрафов, пеней, а также по возмещению причиненного в связи с этим вреда. В случае, если Заказчик был привлечен к ответственности за вышеуказанные нарушения, Исполнитель обязуется возместить Заказчику все причиненные убытки.</w:t>
      </w:r>
      <w:bookmarkEnd w:id="8"/>
      <w:r w:rsidRPr="005E32F7">
        <w:rPr>
          <w:rFonts w:ascii="Tahoma" w:hAnsi="Tahoma" w:cs="Tahoma"/>
          <w:szCs w:val="20"/>
        </w:rPr>
        <w:t xml:space="preserve"> </w:t>
      </w:r>
      <w:bookmarkEnd w:id="9"/>
    </w:p>
    <w:p w14:paraId="611FEE62" w14:textId="0AB70248" w:rsidR="0019212C" w:rsidRPr="005E32F7" w:rsidRDefault="0019212C"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bookmarkStart w:id="10" w:name="_Ref327954364"/>
      <w:permStart w:id="1313942999" w:edGrp="everyone"/>
      <w:permEnd w:id="1313942999"/>
      <w:r w:rsidRPr="005E32F7">
        <w:rPr>
          <w:rFonts w:ascii="Tahoma" w:hAnsi="Tahoma" w:cs="Tahoma"/>
          <w:szCs w:val="20"/>
        </w:rPr>
        <w:t xml:space="preserve">При возникновении пожаров, аварий, несчастных случаев и иных инцидентов с работниками Заказчика, произошедших в процессе оказания </w:t>
      </w:r>
      <w:r w:rsidR="00DF488B" w:rsidRPr="005E32F7">
        <w:rPr>
          <w:rFonts w:ascii="Tahoma" w:hAnsi="Tahoma" w:cs="Tahoma"/>
          <w:szCs w:val="20"/>
        </w:rPr>
        <w:t>Услуг</w:t>
      </w:r>
      <w:r w:rsidRPr="005E32F7">
        <w:rPr>
          <w:rFonts w:ascii="Tahoma" w:hAnsi="Tahoma" w:cs="Tahoma"/>
          <w:szCs w:val="20"/>
        </w:rPr>
        <w:t xml:space="preserve"> по обстоятельствам, за которые отвечает Исполнитель, Исполнитель обязуется возместить Заказчику причиненные ему убытки.</w:t>
      </w:r>
      <w:bookmarkEnd w:id="10"/>
    </w:p>
    <w:p w14:paraId="21092236" w14:textId="389B82AD" w:rsidR="00505789" w:rsidRPr="005E32F7" w:rsidRDefault="00505789" w:rsidP="00D2452E">
      <w:pPr>
        <w:pStyle w:val="afffa"/>
        <w:numPr>
          <w:ilvl w:val="1"/>
          <w:numId w:val="36"/>
        </w:numPr>
        <w:tabs>
          <w:tab w:val="clear" w:pos="1866"/>
          <w:tab w:val="num" w:pos="567"/>
        </w:tabs>
        <w:spacing w:after="0" w:line="240" w:lineRule="auto"/>
        <w:jc w:val="both"/>
        <w:rPr>
          <w:rFonts w:ascii="Tahoma" w:hAnsi="Tahoma" w:cs="Tahoma"/>
          <w:szCs w:val="20"/>
        </w:rPr>
      </w:pPr>
      <w:r w:rsidRPr="005E32F7">
        <w:rPr>
          <w:rFonts w:ascii="Tahoma" w:hAnsi="Tahoma" w:cs="Tahoma"/>
          <w:szCs w:val="20"/>
        </w:rPr>
        <w:lastRenderedPageBreak/>
        <w:t xml:space="preserve">Заказчик имеет право удержать, зачесть и/или иным </w:t>
      </w:r>
      <w:r w:rsidR="00F243A1" w:rsidRPr="005E32F7">
        <w:rPr>
          <w:rFonts w:ascii="Tahoma" w:hAnsi="Tahoma" w:cs="Tahoma"/>
          <w:szCs w:val="20"/>
        </w:rPr>
        <w:t>образом</w:t>
      </w:r>
      <w:r w:rsidRPr="005E32F7">
        <w:rPr>
          <w:rFonts w:ascii="Tahoma" w:hAnsi="Tahoma" w:cs="Tahoma"/>
          <w:szCs w:val="20"/>
        </w:rPr>
        <w:t xml:space="preserve"> обратить в свою пользу любые суммы, которые Заказчик выставил (начислил или предъявил) Исполнителю, в соответствии с Договором и законодательством РФ, включая неустойки, штрафы, пени и убытки из любых платежей, производимых или причитающихся Исполнителю, путем направления Исполнителю письменного уведомления. С момента получения Исполнителем такого письменного уведомления от Заказчика, соответствующие обязательства Сторон является прекращенным исполнением в соответствующей части.</w:t>
      </w:r>
    </w:p>
    <w:p w14:paraId="767227B6" w14:textId="77777777" w:rsidR="0019212C" w:rsidRPr="005E32F7" w:rsidRDefault="0019212C"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Уплата предусмотренн</w:t>
      </w:r>
      <w:r w:rsidRPr="005E32F7">
        <w:rPr>
          <w:rFonts w:ascii="Tahoma" w:hAnsi="Tahoma" w:cs="Tahoma"/>
          <w:color w:val="000000"/>
          <w:szCs w:val="20"/>
        </w:rPr>
        <w:t>ых</w:t>
      </w:r>
      <w:r w:rsidRPr="005E32F7">
        <w:rPr>
          <w:rFonts w:ascii="Tahoma" w:hAnsi="Tahoma" w:cs="Tahoma"/>
          <w:szCs w:val="20"/>
        </w:rPr>
        <w:t xml:space="preserve"> </w:t>
      </w:r>
      <w:r w:rsidR="005E1737" w:rsidRPr="005E32F7">
        <w:rPr>
          <w:rFonts w:ascii="Tahoma" w:hAnsi="Tahoma" w:cs="Tahoma"/>
          <w:szCs w:val="20"/>
        </w:rPr>
        <w:t>настоящим р</w:t>
      </w:r>
      <w:r w:rsidR="00E31764" w:rsidRPr="005E32F7">
        <w:rPr>
          <w:rFonts w:ascii="Tahoma" w:hAnsi="Tahoma" w:cs="Tahoma"/>
          <w:szCs w:val="20"/>
        </w:rPr>
        <w:t>азделом Договора</w:t>
      </w:r>
      <w:r w:rsidR="00F76C4F" w:rsidRPr="005E32F7">
        <w:rPr>
          <w:rFonts w:ascii="Tahoma" w:hAnsi="Tahoma" w:cs="Tahoma"/>
          <w:szCs w:val="20"/>
        </w:rPr>
        <w:t xml:space="preserve"> </w:t>
      </w:r>
      <w:r w:rsidRPr="005E32F7">
        <w:rPr>
          <w:rFonts w:ascii="Tahoma" w:hAnsi="Tahoma" w:cs="Tahoma"/>
          <w:szCs w:val="20"/>
        </w:rPr>
        <w:t xml:space="preserve">сумм не освобождает Исполнителя от исполнения обязательств по настоящему Договору. </w:t>
      </w:r>
    </w:p>
    <w:p w14:paraId="146A76DE" w14:textId="77777777" w:rsidR="0019212C" w:rsidRPr="005E32F7" w:rsidRDefault="0019212C"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Убытки, причиненные Исполнителем Заказчику, подлежат возмещению Исполнителем в полном размере сверх неустойки, взыскиваемой за нарушение Исполнителем своих обязательств по настоящему Договору.</w:t>
      </w:r>
    </w:p>
    <w:p w14:paraId="535EDEF7" w14:textId="71AC25AB" w:rsidR="00874061" w:rsidRPr="005E32F7" w:rsidRDefault="00505789" w:rsidP="00D2452E">
      <w:pPr>
        <w:pStyle w:val="afffa"/>
        <w:numPr>
          <w:ilvl w:val="1"/>
          <w:numId w:val="36"/>
        </w:numPr>
        <w:tabs>
          <w:tab w:val="clear" w:pos="1866"/>
          <w:tab w:val="num" w:pos="567"/>
        </w:tabs>
        <w:spacing w:after="0" w:line="240" w:lineRule="auto"/>
        <w:jc w:val="both"/>
        <w:rPr>
          <w:rFonts w:ascii="Tahoma" w:hAnsi="Tahoma" w:cs="Tahoma"/>
          <w:szCs w:val="20"/>
        </w:rPr>
      </w:pPr>
      <w:r w:rsidRPr="005E32F7">
        <w:rPr>
          <w:rFonts w:ascii="Tahoma" w:hAnsi="Tahoma" w:cs="Tahoma"/>
          <w:szCs w:val="20"/>
        </w:rPr>
        <w:t>Заказчик вправе предоставить Исполнителю отсрочку или рассрочку уплаты неустойки, штрафов, пеней, убытков или иных денежных средств, причитающихся Заказчику в соответствии с Договором.</w:t>
      </w:r>
      <w:permStart w:id="335763939" w:edGrp="everyone"/>
    </w:p>
    <w:permEnd w:id="335763939"/>
    <w:p w14:paraId="799C8C08" w14:textId="77777777" w:rsidR="00270C21" w:rsidRPr="005E32F7" w:rsidRDefault="00874061" w:rsidP="00D2452E">
      <w:pPr>
        <w:pStyle w:val="afffa"/>
        <w:numPr>
          <w:ilvl w:val="1"/>
          <w:numId w:val="36"/>
        </w:numPr>
        <w:tabs>
          <w:tab w:val="clear" w:pos="1866"/>
          <w:tab w:val="num" w:pos="567"/>
        </w:tabs>
        <w:spacing w:after="0" w:line="240" w:lineRule="auto"/>
        <w:jc w:val="both"/>
        <w:rPr>
          <w:rFonts w:ascii="Tahoma" w:hAnsi="Tahoma" w:cs="Tahoma"/>
          <w:szCs w:val="20"/>
        </w:rPr>
      </w:pPr>
      <w:r w:rsidRPr="005E32F7">
        <w:rPr>
          <w:rFonts w:ascii="Tahoma" w:hAnsi="Tahoma" w:cs="Tahoma"/>
          <w:szCs w:val="20"/>
        </w:rPr>
        <w:t xml:space="preserve"> </w:t>
      </w:r>
      <w:r w:rsidR="00DD0379" w:rsidRPr="005E32F7">
        <w:rPr>
          <w:rFonts w:ascii="Tahoma" w:hAnsi="Tahoma" w:cs="Tahoma"/>
          <w:szCs w:val="20"/>
        </w:rPr>
        <w:t>Настоящим Стороны договорились о том, что неосуществление  Заказчиком своего  права  по Договору при наступлении обстоятельств, служащих основанием для осуществления такого права, не  является отказом от осуществления права, и не лишает Заказчика права на осуществление своего права по Договору по тем же основаниям</w:t>
      </w:r>
      <w:r w:rsidR="003878D4" w:rsidRPr="005E32F7">
        <w:rPr>
          <w:rFonts w:ascii="Tahoma" w:hAnsi="Tahoma" w:cs="Tahoma"/>
          <w:szCs w:val="20"/>
        </w:rPr>
        <w:t>.</w:t>
      </w:r>
    </w:p>
    <w:p w14:paraId="05B51B1A" w14:textId="77777777" w:rsidR="008A1990" w:rsidRPr="005E32F7" w:rsidRDefault="00DC2186" w:rsidP="00D2452E">
      <w:pPr>
        <w:pStyle w:val="afffa"/>
        <w:spacing w:after="0" w:line="240" w:lineRule="auto"/>
        <w:ind w:left="0"/>
        <w:jc w:val="both"/>
        <w:rPr>
          <w:rFonts w:ascii="Tahoma" w:hAnsi="Tahoma" w:cs="Tahoma"/>
          <w:szCs w:val="20"/>
        </w:rPr>
      </w:pPr>
      <w:r w:rsidRPr="005E32F7">
        <w:rPr>
          <w:rFonts w:ascii="Tahoma" w:hAnsi="Tahoma" w:cs="Tahoma"/>
          <w:szCs w:val="20"/>
        </w:rPr>
        <w:t xml:space="preserve"> </w:t>
      </w:r>
    </w:p>
    <w:p w14:paraId="0FDD623B" w14:textId="77777777" w:rsidR="0019212C" w:rsidRPr="005E32F7" w:rsidRDefault="0019212C" w:rsidP="00D2452E">
      <w:pPr>
        <w:pStyle w:val="30"/>
        <w:keepNext w:val="0"/>
        <w:keepLines w:val="0"/>
        <w:widowControl w:val="0"/>
        <w:numPr>
          <w:ilvl w:val="0"/>
          <w:numId w:val="36"/>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Форс-мажор</w:t>
      </w:r>
    </w:p>
    <w:p w14:paraId="3B0E243C" w14:textId="77777777" w:rsidR="00143431" w:rsidRPr="005E32F7" w:rsidRDefault="00D00688" w:rsidP="00D2452E">
      <w:pPr>
        <w:pStyle w:val="afffa"/>
        <w:numPr>
          <w:ilvl w:val="1"/>
          <w:numId w:val="36"/>
        </w:numPr>
        <w:tabs>
          <w:tab w:val="clear" w:pos="1866"/>
          <w:tab w:val="num" w:pos="567"/>
        </w:tabs>
        <w:spacing w:after="0" w:line="240" w:lineRule="auto"/>
        <w:rPr>
          <w:rFonts w:ascii="Tahoma" w:eastAsiaTheme="majorEastAsia" w:hAnsi="Tahoma" w:cs="Tahoma"/>
          <w:bCs/>
          <w:szCs w:val="20"/>
        </w:rPr>
      </w:pPr>
      <w:r w:rsidRPr="005E32F7">
        <w:rPr>
          <w:rFonts w:ascii="Tahoma" w:hAnsi="Tahoma" w:cs="Tahoma"/>
          <w:szCs w:val="20"/>
        </w:rPr>
        <w:t xml:space="preserve">Стороны освобождаются </w:t>
      </w:r>
      <w:r w:rsidR="00143431" w:rsidRPr="005E32F7">
        <w:rPr>
          <w:rFonts w:ascii="Tahoma" w:eastAsiaTheme="majorEastAsia" w:hAnsi="Tahoma" w:cs="Tahoma"/>
          <w:bCs/>
          <w:szCs w:val="20"/>
        </w:rPr>
        <w:t>от ответственности за частичное или полное неисполнение обязательств по Договору, если это неисполнение явилось следствием непреодолимой силы, возникшей после заключения Договора в результате обстоятельств чрезвычайного характера, которые Стороны не могли предвидеть и предотвратить.</w:t>
      </w:r>
    </w:p>
    <w:p w14:paraId="2890F17B" w14:textId="77777777" w:rsidR="00143431" w:rsidRPr="005E32F7" w:rsidRDefault="00D00688" w:rsidP="00D2452E">
      <w:pPr>
        <w:pStyle w:val="afffa"/>
        <w:numPr>
          <w:ilvl w:val="1"/>
          <w:numId w:val="36"/>
        </w:numPr>
        <w:tabs>
          <w:tab w:val="clear" w:pos="1866"/>
          <w:tab w:val="num" w:pos="567"/>
        </w:tabs>
        <w:spacing w:after="0" w:line="240" w:lineRule="auto"/>
        <w:jc w:val="both"/>
        <w:rPr>
          <w:rFonts w:ascii="Tahoma" w:eastAsiaTheme="majorEastAsia" w:hAnsi="Tahoma" w:cs="Tahoma"/>
          <w:bCs/>
          <w:szCs w:val="20"/>
        </w:rPr>
      </w:pPr>
      <w:r w:rsidRPr="005E32F7">
        <w:rPr>
          <w:rFonts w:ascii="Tahoma" w:hAnsi="Tahoma" w:cs="Tahoma"/>
          <w:szCs w:val="20"/>
        </w:rPr>
        <w:t>Под обстоятельствами непреодолимой силы (форс-мажорные обстоятельства)</w:t>
      </w:r>
      <w:r w:rsidR="00143431" w:rsidRPr="005E32F7">
        <w:rPr>
          <w:rFonts w:ascii="Tahoma" w:hAnsi="Tahoma" w:cs="Tahoma"/>
          <w:szCs w:val="20"/>
        </w:rPr>
        <w:t xml:space="preserve"> </w:t>
      </w:r>
      <w:r w:rsidR="00143431" w:rsidRPr="005E32F7">
        <w:rPr>
          <w:rFonts w:ascii="Tahoma" w:eastAsiaTheme="majorEastAsia" w:hAnsi="Tahoma" w:cs="Tahoma"/>
          <w:bCs/>
          <w:szCs w:val="20"/>
        </w:rPr>
        <w:t>понимаются такие обстоятельства, которые возникли после заключения настоящего Договора в результате непредвиденных и непредотвратимых событий, неподвластных Сторонам. Форс-мажорными обстоятельствами в рамках Договора понимаются следующие объективно неконтролируемые явления: природные катаклизмы (пожары, наводнения, землетрясения, ураганы, снежные завалы, молния, оползни и другие стихийные бедствия); техногенные катастрофы; эпидемии; война и военные действия, объявленные или не объявленные; восстание; революция; мятеж; ядерная реакция или излучение; крупномасштабные забастовки; массовые волнения и беспорядки; террористические акты. При этом пожар и затопление помещений могут быть отнесены к обстоятельствам непреодолимой силы только при условии, что их возникновение связано с природными явлениями стихийного характера, а устранение невозможно по объективным, а не субъективным причинам. Не могут быть признаны непреодолимой силой обстоятельства, наступление которых зависело от воли или действий Стороны обязательства.</w:t>
      </w:r>
    </w:p>
    <w:p w14:paraId="5B8CD3CC" w14:textId="77777777" w:rsidR="00143431" w:rsidRPr="005E32F7" w:rsidRDefault="00D00688" w:rsidP="00D2452E">
      <w:pPr>
        <w:pStyle w:val="30"/>
        <w:keepNext w:val="0"/>
        <w:keepLines w:val="0"/>
        <w:widowControl w:val="0"/>
        <w:numPr>
          <w:ilvl w:val="1"/>
          <w:numId w:val="36"/>
        </w:numPr>
        <w:tabs>
          <w:tab w:val="clear" w:pos="1866"/>
          <w:tab w:val="num" w:pos="567"/>
        </w:tabs>
        <w:spacing w:before="0" w:line="240" w:lineRule="auto"/>
        <w:contextualSpacing/>
        <w:jc w:val="both"/>
        <w:rPr>
          <w:rFonts w:ascii="Tahoma" w:hAnsi="Tahoma" w:cs="Tahoma"/>
          <w:b w:val="0"/>
          <w:color w:val="auto"/>
          <w:sz w:val="20"/>
          <w:szCs w:val="20"/>
        </w:rPr>
      </w:pPr>
      <w:r w:rsidRPr="005E32F7">
        <w:rPr>
          <w:rFonts w:ascii="Tahoma" w:hAnsi="Tahoma" w:cs="Tahoma"/>
          <w:b w:val="0"/>
          <w:color w:val="auto"/>
          <w:sz w:val="20"/>
          <w:szCs w:val="20"/>
        </w:rPr>
        <w:t xml:space="preserve"> Не относится к обстоятельствам непреодолимой силы понижение/повышение температур наружного воздуха в зимнее/летнее время соответственно, атмосферные осадки в виде снега/дождя; противоправные действия третьих лиц; блокировка расчетного счета по любым основаниям; финансово-экономический кризис, недофинансирование и/или иные финансовые затруднения; отсутствие на рынке товаров, необходимых для исполнения обязательства; забастовки, не связанные с крупномасштабными забастовками; нарушение обязательств контрагентами, установление государством ограничений по ввозу или вывозу отдельных видов товаров и Продукции </w:t>
      </w:r>
      <w:r w:rsidR="00143431" w:rsidRPr="005E32F7">
        <w:rPr>
          <w:rFonts w:ascii="Tahoma" w:hAnsi="Tahoma" w:cs="Tahoma"/>
          <w:b w:val="0"/>
          <w:color w:val="auto"/>
          <w:sz w:val="20"/>
          <w:szCs w:val="20"/>
        </w:rPr>
        <w:t xml:space="preserve"> («Эмбарго»)</w:t>
      </w:r>
    </w:p>
    <w:p w14:paraId="44A62A53" w14:textId="77777777" w:rsidR="00143431" w:rsidRPr="005E32F7" w:rsidRDefault="00D00688" w:rsidP="00D2452E">
      <w:pPr>
        <w:pStyle w:val="30"/>
        <w:keepNext w:val="0"/>
        <w:keepLines w:val="0"/>
        <w:widowControl w:val="0"/>
        <w:numPr>
          <w:ilvl w:val="1"/>
          <w:numId w:val="36"/>
        </w:numPr>
        <w:tabs>
          <w:tab w:val="clear" w:pos="1866"/>
          <w:tab w:val="num" w:pos="567"/>
        </w:tabs>
        <w:spacing w:before="0" w:line="240" w:lineRule="auto"/>
        <w:contextualSpacing/>
        <w:jc w:val="both"/>
        <w:rPr>
          <w:rFonts w:ascii="Tahoma" w:hAnsi="Tahoma" w:cs="Tahoma"/>
          <w:b w:val="0"/>
          <w:color w:val="auto"/>
          <w:sz w:val="20"/>
          <w:szCs w:val="20"/>
        </w:rPr>
      </w:pPr>
      <w:r w:rsidRPr="005E32F7">
        <w:rPr>
          <w:rFonts w:ascii="Tahoma" w:hAnsi="Tahoma" w:cs="Tahoma"/>
          <w:b w:val="0"/>
          <w:color w:val="auto"/>
          <w:sz w:val="20"/>
          <w:szCs w:val="20"/>
        </w:rPr>
        <w:t>При наступлении обстоятельств, указанных в п.</w:t>
      </w:r>
      <w:r w:rsidR="00FE70C7" w:rsidRPr="005E32F7">
        <w:rPr>
          <w:rFonts w:ascii="Tahoma" w:hAnsi="Tahoma" w:cs="Tahoma"/>
          <w:b w:val="0"/>
          <w:color w:val="auto"/>
          <w:sz w:val="20"/>
          <w:szCs w:val="20"/>
        </w:rPr>
        <w:t>8</w:t>
      </w:r>
      <w:r w:rsidR="00E31764" w:rsidRPr="005E32F7">
        <w:rPr>
          <w:rFonts w:ascii="Tahoma" w:hAnsi="Tahoma" w:cs="Tahoma"/>
          <w:b w:val="0"/>
          <w:color w:val="auto"/>
          <w:sz w:val="20"/>
          <w:szCs w:val="20"/>
        </w:rPr>
        <w:t>.2.</w:t>
      </w:r>
      <w:r w:rsidRPr="005E32F7">
        <w:rPr>
          <w:rFonts w:ascii="Tahoma" w:hAnsi="Tahoma" w:cs="Tahoma"/>
          <w:b w:val="0"/>
          <w:color w:val="auto"/>
          <w:sz w:val="20"/>
          <w:szCs w:val="20"/>
        </w:rPr>
        <w:t xml:space="preserve"> Договора, каждая Сторона должна без</w:t>
      </w:r>
      <w:r w:rsidR="005E1737" w:rsidRPr="005E32F7">
        <w:rPr>
          <w:rFonts w:ascii="Tahoma" w:hAnsi="Tahoma" w:cs="Tahoma"/>
          <w:b w:val="0"/>
          <w:color w:val="auto"/>
          <w:sz w:val="20"/>
          <w:szCs w:val="20"/>
        </w:rPr>
        <w:t xml:space="preserve"> промедления, но не позднее 5 (пяти) рабочих д</w:t>
      </w:r>
      <w:r w:rsidRPr="005E32F7">
        <w:rPr>
          <w:rFonts w:ascii="Tahoma" w:hAnsi="Tahoma" w:cs="Tahoma"/>
          <w:b w:val="0"/>
          <w:color w:val="auto"/>
          <w:sz w:val="20"/>
          <w:szCs w:val="20"/>
        </w:rPr>
        <w:t>ней с момента наступления таких обстоятельств известить о них в письменном виде другую Сторону. Извещение должно содержать сведения о характере обстоятельств, а также официальные документы, удостоверяющие наличие этих обстоятельств, и, по возможности, оценку их влияния на возможность исполнения Стороной своих обязательств по Договор</w:t>
      </w:r>
      <w:r w:rsidR="00143431" w:rsidRPr="005E32F7">
        <w:rPr>
          <w:rFonts w:ascii="Tahoma" w:hAnsi="Tahoma" w:cs="Tahoma"/>
          <w:b w:val="0"/>
          <w:color w:val="auto"/>
          <w:sz w:val="20"/>
          <w:szCs w:val="20"/>
        </w:rPr>
        <w:t>у.</w:t>
      </w:r>
    </w:p>
    <w:p w14:paraId="35B29D9A" w14:textId="77777777" w:rsidR="00143431" w:rsidRPr="005E32F7" w:rsidRDefault="00D00688" w:rsidP="00D2452E">
      <w:pPr>
        <w:pStyle w:val="30"/>
        <w:keepNext w:val="0"/>
        <w:keepLines w:val="0"/>
        <w:widowControl w:val="0"/>
        <w:numPr>
          <w:ilvl w:val="1"/>
          <w:numId w:val="36"/>
        </w:numPr>
        <w:tabs>
          <w:tab w:val="clear" w:pos="1866"/>
          <w:tab w:val="num" w:pos="567"/>
        </w:tabs>
        <w:spacing w:before="0" w:line="240" w:lineRule="auto"/>
        <w:contextualSpacing/>
        <w:jc w:val="both"/>
        <w:rPr>
          <w:rFonts w:ascii="Tahoma" w:hAnsi="Tahoma" w:cs="Tahoma"/>
          <w:b w:val="0"/>
          <w:color w:val="auto"/>
          <w:sz w:val="20"/>
          <w:szCs w:val="20"/>
        </w:rPr>
      </w:pPr>
      <w:r w:rsidRPr="005E32F7">
        <w:rPr>
          <w:rFonts w:ascii="Tahoma" w:hAnsi="Tahoma" w:cs="Tahoma"/>
          <w:b w:val="0"/>
          <w:color w:val="auto"/>
          <w:sz w:val="20"/>
          <w:szCs w:val="20"/>
        </w:rPr>
        <w:t>Сторона, не направившая либо несвоевременно направившая изв</w:t>
      </w:r>
      <w:r w:rsidR="00FE70C7" w:rsidRPr="005E32F7">
        <w:rPr>
          <w:rFonts w:ascii="Tahoma" w:hAnsi="Tahoma" w:cs="Tahoma"/>
          <w:b w:val="0"/>
          <w:color w:val="auto"/>
          <w:sz w:val="20"/>
          <w:szCs w:val="20"/>
        </w:rPr>
        <w:t>ещение, предусмотренное в п.8</w:t>
      </w:r>
      <w:r w:rsidRPr="005E32F7">
        <w:rPr>
          <w:rFonts w:ascii="Tahoma" w:hAnsi="Tahoma" w:cs="Tahoma"/>
          <w:b w:val="0"/>
          <w:color w:val="auto"/>
          <w:sz w:val="20"/>
          <w:szCs w:val="20"/>
        </w:rPr>
        <w:t>.4. Договора, обязана возместить другой Стороне причиненные такой просрочкой убытки</w:t>
      </w:r>
      <w:r w:rsidR="00143431" w:rsidRPr="005E32F7">
        <w:rPr>
          <w:rFonts w:ascii="Tahoma" w:hAnsi="Tahoma" w:cs="Tahoma"/>
          <w:b w:val="0"/>
          <w:color w:val="auto"/>
          <w:sz w:val="20"/>
          <w:szCs w:val="20"/>
        </w:rPr>
        <w:t>.</w:t>
      </w:r>
    </w:p>
    <w:p w14:paraId="2054E28E" w14:textId="77777777" w:rsidR="00143431" w:rsidRPr="005E32F7" w:rsidRDefault="00D00688" w:rsidP="00D2452E">
      <w:pPr>
        <w:pStyle w:val="30"/>
        <w:keepNext w:val="0"/>
        <w:keepLines w:val="0"/>
        <w:widowControl w:val="0"/>
        <w:numPr>
          <w:ilvl w:val="1"/>
          <w:numId w:val="36"/>
        </w:numPr>
        <w:tabs>
          <w:tab w:val="clear" w:pos="1866"/>
          <w:tab w:val="num" w:pos="567"/>
        </w:tabs>
        <w:spacing w:before="0" w:line="240" w:lineRule="auto"/>
        <w:contextualSpacing/>
        <w:jc w:val="both"/>
        <w:rPr>
          <w:rFonts w:ascii="Tahoma" w:hAnsi="Tahoma" w:cs="Tahoma"/>
          <w:b w:val="0"/>
          <w:color w:val="auto"/>
          <w:sz w:val="20"/>
          <w:szCs w:val="20"/>
        </w:rPr>
      </w:pPr>
      <w:r w:rsidRPr="005E32F7">
        <w:rPr>
          <w:rFonts w:ascii="Tahoma" w:hAnsi="Tahoma" w:cs="Tahoma"/>
          <w:b w:val="0"/>
          <w:color w:val="auto"/>
          <w:sz w:val="20"/>
          <w:szCs w:val="20"/>
        </w:rPr>
        <w:t>Неуведомление или несвоевременное уведомление другой Стороны лишает соответствующую Сторону права ссылаться на любое вышеуказанное обстоятельство, как на основание для освобождения от ответственности за неисполнение обязательств</w:t>
      </w:r>
      <w:r w:rsidR="00143431" w:rsidRPr="005E32F7">
        <w:rPr>
          <w:rFonts w:ascii="Tahoma" w:hAnsi="Tahoma" w:cs="Tahoma"/>
          <w:b w:val="0"/>
          <w:color w:val="auto"/>
          <w:sz w:val="20"/>
          <w:szCs w:val="20"/>
        </w:rPr>
        <w:t>.</w:t>
      </w:r>
    </w:p>
    <w:p w14:paraId="7384319B" w14:textId="77777777" w:rsidR="00143431" w:rsidRPr="005E32F7" w:rsidRDefault="00D00688" w:rsidP="00D2452E">
      <w:pPr>
        <w:pStyle w:val="30"/>
        <w:keepNext w:val="0"/>
        <w:keepLines w:val="0"/>
        <w:widowControl w:val="0"/>
        <w:numPr>
          <w:ilvl w:val="1"/>
          <w:numId w:val="36"/>
        </w:numPr>
        <w:tabs>
          <w:tab w:val="clear" w:pos="1866"/>
          <w:tab w:val="num" w:pos="567"/>
        </w:tabs>
        <w:spacing w:before="0" w:line="240" w:lineRule="auto"/>
        <w:contextualSpacing/>
        <w:jc w:val="both"/>
        <w:rPr>
          <w:rFonts w:ascii="Tahoma" w:hAnsi="Tahoma" w:cs="Tahoma"/>
          <w:b w:val="0"/>
          <w:color w:val="auto"/>
          <w:sz w:val="20"/>
          <w:szCs w:val="20"/>
        </w:rPr>
      </w:pPr>
      <w:r w:rsidRPr="005E32F7">
        <w:rPr>
          <w:rFonts w:ascii="Tahoma" w:hAnsi="Tahoma" w:cs="Tahoma"/>
          <w:b w:val="0"/>
          <w:color w:val="auto"/>
          <w:sz w:val="20"/>
          <w:szCs w:val="20"/>
        </w:rPr>
        <w:t>В случае наступления обстоятельств непреодолимой силы срок выполнения Стороной обязательств по Договору отодвигается соразмерно времени, в течение которого действуют эти обстоятельства и их последствия</w:t>
      </w:r>
      <w:r w:rsidR="00143431" w:rsidRPr="005E32F7">
        <w:rPr>
          <w:rFonts w:ascii="Tahoma" w:hAnsi="Tahoma" w:cs="Tahoma"/>
          <w:b w:val="0"/>
          <w:color w:val="auto"/>
          <w:sz w:val="20"/>
          <w:szCs w:val="20"/>
        </w:rPr>
        <w:t>.</w:t>
      </w:r>
    </w:p>
    <w:p w14:paraId="31700736" w14:textId="77777777" w:rsidR="00D00688" w:rsidRPr="005E32F7" w:rsidRDefault="00D00688" w:rsidP="00D2452E">
      <w:pPr>
        <w:pStyle w:val="30"/>
        <w:keepNext w:val="0"/>
        <w:keepLines w:val="0"/>
        <w:widowControl w:val="0"/>
        <w:numPr>
          <w:ilvl w:val="1"/>
          <w:numId w:val="36"/>
        </w:numPr>
        <w:tabs>
          <w:tab w:val="clear" w:pos="1866"/>
          <w:tab w:val="num" w:pos="567"/>
        </w:tabs>
        <w:spacing w:before="0" w:line="240" w:lineRule="auto"/>
        <w:contextualSpacing/>
        <w:jc w:val="both"/>
        <w:rPr>
          <w:rFonts w:ascii="Tahoma" w:hAnsi="Tahoma" w:cs="Tahoma"/>
          <w:b w:val="0"/>
          <w:color w:val="auto"/>
          <w:sz w:val="20"/>
          <w:szCs w:val="20"/>
        </w:rPr>
      </w:pPr>
      <w:r w:rsidRPr="005E32F7">
        <w:rPr>
          <w:rFonts w:ascii="Tahoma" w:hAnsi="Tahoma" w:cs="Tahoma"/>
          <w:b w:val="0"/>
          <w:color w:val="auto"/>
          <w:sz w:val="20"/>
          <w:szCs w:val="20"/>
        </w:rPr>
        <w:t>Если обстоятельства непреодолимой силы действуют на протяжении трёх последовательных месяцев и не обнаруживают признаков прекращения, Договор может быть расторгнут одной из Сторон путем направления уведомления другой Стороне.</w:t>
      </w:r>
    </w:p>
    <w:p w14:paraId="31D17EDB" w14:textId="77777777" w:rsidR="00AA71CF" w:rsidRPr="005E32F7" w:rsidRDefault="00AA71CF" w:rsidP="00D2452E">
      <w:pPr>
        <w:pStyle w:val="30"/>
        <w:keepNext w:val="0"/>
        <w:keepLines w:val="0"/>
        <w:widowControl w:val="0"/>
        <w:spacing w:before="0" w:line="240" w:lineRule="auto"/>
        <w:contextualSpacing/>
        <w:rPr>
          <w:rFonts w:ascii="Tahoma" w:hAnsi="Tahoma" w:cs="Tahoma"/>
          <w:bCs w:val="0"/>
          <w:color w:val="000000" w:themeColor="text1"/>
          <w:sz w:val="20"/>
          <w:szCs w:val="20"/>
        </w:rPr>
      </w:pPr>
    </w:p>
    <w:p w14:paraId="4CFC6209" w14:textId="77777777" w:rsidR="0019212C" w:rsidRPr="005E32F7" w:rsidRDefault="0019212C" w:rsidP="00D2452E">
      <w:pPr>
        <w:pStyle w:val="30"/>
        <w:keepNext w:val="0"/>
        <w:keepLines w:val="0"/>
        <w:widowControl w:val="0"/>
        <w:numPr>
          <w:ilvl w:val="0"/>
          <w:numId w:val="36"/>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Порядок разрешения споров</w:t>
      </w:r>
    </w:p>
    <w:p w14:paraId="0949E23E" w14:textId="77777777" w:rsidR="00DD0379" w:rsidRPr="005E32F7" w:rsidRDefault="00DD0379" w:rsidP="00D2452E">
      <w:pPr>
        <w:pStyle w:val="ConsPlusNormal"/>
        <w:numPr>
          <w:ilvl w:val="1"/>
          <w:numId w:val="36"/>
        </w:numPr>
        <w:tabs>
          <w:tab w:val="clear" w:pos="1866"/>
          <w:tab w:val="num" w:pos="709"/>
        </w:tabs>
        <w:jc w:val="both"/>
        <w:rPr>
          <w:i w:val="0"/>
        </w:rPr>
      </w:pPr>
      <w:r w:rsidRPr="005E32F7">
        <w:rPr>
          <w:i w:val="0"/>
        </w:rPr>
        <w:t>Отношения Сторон по Договору, касающиеся его исполнения, нарушения, прекращения или недействительности, в том числе не урегулированные Договором, регламентируются законодательством Российской Федерации.</w:t>
      </w:r>
    </w:p>
    <w:p w14:paraId="7279185F" w14:textId="77777777" w:rsidR="00DD0379" w:rsidRPr="005E32F7" w:rsidRDefault="00DD0379" w:rsidP="00D2452E">
      <w:pPr>
        <w:pStyle w:val="ConsPlusNormal"/>
        <w:numPr>
          <w:ilvl w:val="1"/>
          <w:numId w:val="36"/>
        </w:numPr>
        <w:tabs>
          <w:tab w:val="num" w:pos="567"/>
        </w:tabs>
        <w:jc w:val="both"/>
        <w:rPr>
          <w:i w:val="0"/>
        </w:rPr>
      </w:pPr>
      <w:r w:rsidRPr="005E32F7">
        <w:rPr>
          <w:i w:val="0"/>
        </w:rPr>
        <w:lastRenderedPageBreak/>
        <w:t>Все споры, разногласия или требования, возникающие между Сторонами из Договора или в связи с ним, в том числе касающиеся его исполнения или нарушения, разрешаются в претензионном порядке. Претензия направляется Стороне по Договору с приложением подтверждающих з</w:t>
      </w:r>
      <w:r w:rsidR="00A00D05" w:rsidRPr="005E32F7">
        <w:rPr>
          <w:i w:val="0"/>
        </w:rPr>
        <w:t xml:space="preserve">аявленные требования документов. Срок рассмотрения претензий - </w:t>
      </w:r>
      <w:permStart w:id="1544451155" w:edGrp="everyone"/>
      <w:r w:rsidR="00A00D05" w:rsidRPr="005E32F7">
        <w:rPr>
          <w:i w:val="0"/>
        </w:rPr>
        <w:t>10 (десять)</w:t>
      </w:r>
      <w:permEnd w:id="1544451155"/>
      <w:r w:rsidR="00A00D05" w:rsidRPr="005E32F7">
        <w:rPr>
          <w:i w:val="0"/>
        </w:rPr>
        <w:t xml:space="preserve"> рабочих дней с момента ее получения.</w:t>
      </w:r>
    </w:p>
    <w:p w14:paraId="2AA8E907" w14:textId="6D00BA10" w:rsidR="00A00D05" w:rsidRPr="005E32F7" w:rsidRDefault="00DD0379" w:rsidP="00D2452E">
      <w:pPr>
        <w:widowControl w:val="0"/>
        <w:numPr>
          <w:ilvl w:val="1"/>
          <w:numId w:val="36"/>
        </w:numPr>
        <w:tabs>
          <w:tab w:val="num" w:pos="709"/>
        </w:tabs>
        <w:autoSpaceDE w:val="0"/>
        <w:autoSpaceDN w:val="0"/>
        <w:adjustRightInd w:val="0"/>
        <w:spacing w:after="0" w:line="240" w:lineRule="auto"/>
        <w:contextualSpacing/>
        <w:jc w:val="both"/>
        <w:rPr>
          <w:rFonts w:ascii="Tahoma" w:hAnsi="Tahoma" w:cs="Tahoma"/>
          <w:bCs/>
          <w:szCs w:val="20"/>
        </w:rPr>
      </w:pPr>
      <w:r w:rsidRPr="005E32F7">
        <w:rPr>
          <w:rFonts w:ascii="Tahoma" w:hAnsi="Tahoma" w:cs="Tahoma"/>
          <w:szCs w:val="20"/>
        </w:rPr>
        <w:t>Споры, разногласия или требования, не урегулированные в претензионном поря</w:t>
      </w:r>
      <w:r w:rsidR="009E7AAE" w:rsidRPr="005E32F7">
        <w:rPr>
          <w:rFonts w:ascii="Tahoma" w:hAnsi="Tahoma" w:cs="Tahoma"/>
          <w:szCs w:val="20"/>
        </w:rPr>
        <w:t xml:space="preserve">дке, передаются на разрешение в </w:t>
      </w:r>
      <w:r w:rsidR="00A00D05" w:rsidRPr="005E32F7">
        <w:rPr>
          <w:rFonts w:ascii="Tahoma" w:hAnsi="Tahoma" w:cs="Tahoma"/>
          <w:szCs w:val="20"/>
        </w:rPr>
        <w:t xml:space="preserve">арбитражный суд </w:t>
      </w:r>
      <w:permStart w:id="1393384686" w:edGrp="everyone"/>
      <w:r w:rsidR="00530246">
        <w:rPr>
          <w:rFonts w:ascii="Tahoma" w:hAnsi="Tahoma" w:cs="Tahoma"/>
          <w:szCs w:val="20"/>
        </w:rPr>
        <w:t>Свердловской области.</w:t>
      </w:r>
      <w:r w:rsidR="00530246" w:rsidRPr="005E32F7">
        <w:rPr>
          <w:rStyle w:val="afff7"/>
          <w:rFonts w:ascii="Tahoma" w:hAnsi="Tahoma" w:cs="Tahoma"/>
          <w:szCs w:val="20"/>
        </w:rPr>
        <w:t xml:space="preserve"> </w:t>
      </w:r>
      <w:permEnd w:id="1393384686"/>
    </w:p>
    <w:p w14:paraId="2D007667" w14:textId="77777777" w:rsidR="008A1990" w:rsidRPr="005E32F7" w:rsidRDefault="008A1990" w:rsidP="00D2452E">
      <w:pPr>
        <w:widowControl w:val="0"/>
        <w:autoSpaceDE w:val="0"/>
        <w:autoSpaceDN w:val="0"/>
        <w:adjustRightInd w:val="0"/>
        <w:spacing w:after="0" w:line="240" w:lineRule="auto"/>
        <w:contextualSpacing/>
        <w:jc w:val="both"/>
        <w:rPr>
          <w:rFonts w:ascii="Tahoma" w:hAnsi="Tahoma" w:cs="Tahoma"/>
          <w:bCs/>
          <w:szCs w:val="20"/>
        </w:rPr>
      </w:pPr>
    </w:p>
    <w:p w14:paraId="05CB247D" w14:textId="77777777" w:rsidR="0019212C" w:rsidRPr="005E32F7" w:rsidRDefault="0019212C" w:rsidP="00D2452E">
      <w:pPr>
        <w:pStyle w:val="30"/>
        <w:keepNext w:val="0"/>
        <w:keepLines w:val="0"/>
        <w:widowControl w:val="0"/>
        <w:numPr>
          <w:ilvl w:val="0"/>
          <w:numId w:val="36"/>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 xml:space="preserve">Основания изменения и расторжения </w:t>
      </w:r>
      <w:r w:rsidR="00547EF0" w:rsidRPr="005E32F7">
        <w:rPr>
          <w:rFonts w:ascii="Tahoma" w:hAnsi="Tahoma" w:cs="Tahoma"/>
          <w:bCs w:val="0"/>
          <w:color w:val="000000" w:themeColor="text1"/>
          <w:sz w:val="20"/>
          <w:szCs w:val="20"/>
        </w:rPr>
        <w:t>Д</w:t>
      </w:r>
      <w:r w:rsidRPr="005E32F7">
        <w:rPr>
          <w:rFonts w:ascii="Tahoma" w:hAnsi="Tahoma" w:cs="Tahoma"/>
          <w:bCs w:val="0"/>
          <w:color w:val="000000" w:themeColor="text1"/>
          <w:sz w:val="20"/>
          <w:szCs w:val="20"/>
        </w:rPr>
        <w:t>оговора</w:t>
      </w:r>
    </w:p>
    <w:p w14:paraId="5D43856F" w14:textId="77777777" w:rsidR="0019212C" w:rsidRPr="005E32F7" w:rsidRDefault="0019212C" w:rsidP="00D2452E">
      <w:pPr>
        <w:widowControl w:val="0"/>
        <w:numPr>
          <w:ilvl w:val="1"/>
          <w:numId w:val="36"/>
        </w:numPr>
        <w:shd w:val="clear" w:color="auto" w:fill="FFFFFF"/>
        <w:tabs>
          <w:tab w:val="clear" w:pos="1866"/>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Все изменения и дополнения к Договору считаются действительными, если они оформлены в виде дополнительных соглашений к настоящему Договору, подписанных полномочными представителями Исполнителя и Заказчика.</w:t>
      </w:r>
    </w:p>
    <w:p w14:paraId="0262CBBE" w14:textId="77777777" w:rsidR="0019212C" w:rsidRPr="005E32F7" w:rsidRDefault="0019212C" w:rsidP="00D2452E">
      <w:pPr>
        <w:widowControl w:val="0"/>
        <w:numPr>
          <w:ilvl w:val="1"/>
          <w:numId w:val="36"/>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14:paraId="232EF864" w14:textId="77777777" w:rsidR="00DA5A50" w:rsidRPr="005E32F7" w:rsidRDefault="00DA5A50" w:rsidP="00D2452E">
      <w:pPr>
        <w:widowControl w:val="0"/>
        <w:numPr>
          <w:ilvl w:val="1"/>
          <w:numId w:val="36"/>
        </w:numPr>
        <w:shd w:val="clear" w:color="auto" w:fill="FFFFFF"/>
        <w:tabs>
          <w:tab w:val="clear" w:pos="1866"/>
          <w:tab w:val="num" w:pos="709"/>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Договор может быть изменен или прекращен:</w:t>
      </w:r>
    </w:p>
    <w:p w14:paraId="5BFBC8EE" w14:textId="77777777" w:rsidR="00DA5A50" w:rsidRPr="005E32F7" w:rsidRDefault="00DA5A50" w:rsidP="00D2452E">
      <w:pPr>
        <w:pStyle w:val="ConsPlusNormal"/>
        <w:numPr>
          <w:ilvl w:val="0"/>
          <w:numId w:val="10"/>
        </w:numPr>
        <w:ind w:left="0" w:firstLine="0"/>
        <w:jc w:val="both"/>
        <w:rPr>
          <w:i w:val="0"/>
        </w:rPr>
      </w:pPr>
      <w:r w:rsidRPr="005E32F7">
        <w:rPr>
          <w:i w:val="0"/>
        </w:rPr>
        <w:t xml:space="preserve">по соглашению Сторон, совершенному исключительно в форме дополнительного соглашения к настоящему Договору, подписанному надлежащим образом уполномоченными на то представителями Сторон, протоколы совещаний, письма и иные документы оформляемые Сторонами при исполнении настоящего Договора не могут изменять положения настоящего Договора. Сторона, инициирующая изменение и/или расторжение Договора, направляет другой Стороне проект соответствующего двухстороннего соглашения. Дата, с которой Договор считается измененным и/или расторгнутым, определяется двухсторонним соглашением. </w:t>
      </w:r>
      <w:r w:rsidR="00F67C76" w:rsidRPr="005E32F7">
        <w:rPr>
          <w:i w:val="0"/>
        </w:rPr>
        <w:t xml:space="preserve">Исполнитель </w:t>
      </w:r>
      <w:r w:rsidRPr="005E32F7">
        <w:rPr>
          <w:i w:val="0"/>
        </w:rPr>
        <w:t xml:space="preserve"> не вправе прекращать </w:t>
      </w:r>
      <w:r w:rsidR="00CE4032" w:rsidRPr="005E32F7">
        <w:rPr>
          <w:i w:val="0"/>
        </w:rPr>
        <w:t>оказания Услуг</w:t>
      </w:r>
      <w:r w:rsidRPr="005E32F7">
        <w:rPr>
          <w:i w:val="0"/>
        </w:rPr>
        <w:t xml:space="preserve"> до подписания двухстороннего соглашения о расторжении Договора;</w:t>
      </w:r>
    </w:p>
    <w:p w14:paraId="65583092" w14:textId="77777777" w:rsidR="00DA5A50" w:rsidRPr="005E32F7" w:rsidRDefault="00DA5A50" w:rsidP="00D2452E">
      <w:pPr>
        <w:pStyle w:val="ConsPlusNormal"/>
        <w:numPr>
          <w:ilvl w:val="0"/>
          <w:numId w:val="10"/>
        </w:numPr>
        <w:ind w:left="0" w:firstLine="0"/>
        <w:jc w:val="both"/>
        <w:rPr>
          <w:i w:val="0"/>
        </w:rPr>
      </w:pPr>
      <w:r w:rsidRPr="005E32F7">
        <w:rPr>
          <w:i w:val="0"/>
        </w:rPr>
        <w:t>на основании решения суда по требованию одной из Сторон в случаях, предусмотренных Договором или действующим законодательством Российской Федерации;</w:t>
      </w:r>
    </w:p>
    <w:p w14:paraId="034C3047" w14:textId="77777777" w:rsidR="008C4892" w:rsidRPr="005E32F7" w:rsidRDefault="00DA5A50" w:rsidP="00D2452E">
      <w:pPr>
        <w:pStyle w:val="ConsPlusNormal"/>
        <w:numPr>
          <w:ilvl w:val="0"/>
          <w:numId w:val="10"/>
        </w:numPr>
        <w:ind w:left="0" w:firstLine="0"/>
        <w:jc w:val="both"/>
        <w:rPr>
          <w:i w:val="0"/>
        </w:rPr>
      </w:pPr>
      <w:r w:rsidRPr="005E32F7">
        <w:rPr>
          <w:i w:val="0"/>
        </w:rPr>
        <w:t xml:space="preserve"> в одностороннем порядке по требованию одной из Сторон в случаях и порядке, предусмотренных настоящим Договором. </w:t>
      </w:r>
    </w:p>
    <w:p w14:paraId="1CE4C21A" w14:textId="000BEF7E" w:rsidR="00DA5A50" w:rsidRPr="005E32F7" w:rsidRDefault="008C4892"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b/>
          <w:szCs w:val="20"/>
        </w:rPr>
        <w:t>О</w:t>
      </w:r>
      <w:r w:rsidR="00D00688" w:rsidRPr="005E32F7">
        <w:rPr>
          <w:rFonts w:ascii="Tahoma" w:hAnsi="Tahoma" w:cs="Tahoma"/>
          <w:b/>
          <w:szCs w:val="20"/>
        </w:rPr>
        <w:t xml:space="preserve">тказ от исполнения Договора по инициативе </w:t>
      </w:r>
      <w:r w:rsidR="00E31764" w:rsidRPr="005E32F7">
        <w:rPr>
          <w:rFonts w:ascii="Tahoma" w:hAnsi="Tahoma" w:cs="Tahoma"/>
          <w:b/>
          <w:szCs w:val="20"/>
        </w:rPr>
        <w:t>Исполнителя</w:t>
      </w:r>
      <w:r w:rsidR="00D00688" w:rsidRPr="005E32F7">
        <w:rPr>
          <w:rFonts w:ascii="Tahoma" w:hAnsi="Tahoma" w:cs="Tahoma"/>
          <w:b/>
          <w:szCs w:val="20"/>
        </w:rPr>
        <w:t>.</w:t>
      </w:r>
    </w:p>
    <w:p w14:paraId="1639A7CB" w14:textId="7F91A472" w:rsidR="00C5368D" w:rsidRPr="005E32F7" w:rsidRDefault="00530246" w:rsidP="00D2452E">
      <w:pPr>
        <w:pStyle w:val="afffa"/>
        <w:widowControl w:val="0"/>
        <w:numPr>
          <w:ilvl w:val="2"/>
          <w:numId w:val="36"/>
        </w:numPr>
        <w:shd w:val="clear" w:color="auto" w:fill="FFFFFF"/>
        <w:tabs>
          <w:tab w:val="clear" w:pos="2292"/>
          <w:tab w:val="num" w:pos="567"/>
        </w:tabs>
        <w:autoSpaceDE w:val="0"/>
        <w:autoSpaceDN w:val="0"/>
        <w:adjustRightInd w:val="0"/>
        <w:spacing w:after="0" w:line="240" w:lineRule="auto"/>
        <w:ind w:left="0" w:firstLine="0"/>
        <w:jc w:val="both"/>
        <w:rPr>
          <w:rFonts w:ascii="Tahoma" w:hAnsi="Tahoma" w:cs="Tahoma"/>
          <w:szCs w:val="20"/>
        </w:rPr>
      </w:pPr>
      <w:permStart w:id="1121209637" w:edGrp="everyone"/>
      <w:r w:rsidRPr="00AB6713">
        <w:rPr>
          <w:rFonts w:ascii="Tahoma" w:hAnsi="Tahoma" w:cs="Tahoma"/>
          <w:szCs w:val="20"/>
        </w:rPr>
        <w:t>Исполнитель вправе отказаться от исполнения настоящего Договора исключительно, при условии</w:t>
      </w:r>
      <w:r>
        <w:rPr>
          <w:rFonts w:ascii="Tahoma" w:hAnsi="Tahoma" w:cs="Tahoma"/>
          <w:szCs w:val="20"/>
        </w:rPr>
        <w:t xml:space="preserve"> </w:t>
      </w:r>
      <w:r w:rsidRPr="00AB6713">
        <w:rPr>
          <w:rFonts w:ascii="Tahoma" w:hAnsi="Tahoma" w:cs="Tahoma"/>
          <w:szCs w:val="20"/>
        </w:rPr>
        <w:t xml:space="preserve">выплаты Заказчику компенсации в размере </w:t>
      </w:r>
      <w:r w:rsidR="0048313C">
        <w:rPr>
          <w:rFonts w:ascii="Tahoma" w:hAnsi="Tahoma" w:cs="Tahoma"/>
          <w:szCs w:val="20"/>
        </w:rPr>
        <w:t>________________________</w:t>
      </w:r>
      <w:r w:rsidRPr="00AB6713">
        <w:rPr>
          <w:rFonts w:ascii="Tahoma" w:hAnsi="Tahoma" w:cs="Tahoma"/>
          <w:szCs w:val="20"/>
        </w:rPr>
        <w:t xml:space="preserve"> рублей/ </w:t>
      </w:r>
      <w:r>
        <w:rPr>
          <w:rFonts w:ascii="Tahoma" w:hAnsi="Tahoma" w:cs="Tahoma"/>
          <w:szCs w:val="20"/>
        </w:rPr>
        <w:t>50</w:t>
      </w:r>
      <w:r w:rsidRPr="00AB6713">
        <w:rPr>
          <w:rFonts w:ascii="Tahoma" w:hAnsi="Tahoma" w:cs="Tahoma"/>
          <w:szCs w:val="20"/>
        </w:rPr>
        <w:t>% от Цены Услуг.</w:t>
      </w:r>
    </w:p>
    <w:p w14:paraId="39137F99" w14:textId="0226959B" w:rsidR="00414DD4" w:rsidRPr="005E32F7" w:rsidRDefault="008C4892" w:rsidP="00D2452E">
      <w:pPr>
        <w:pStyle w:val="afffa"/>
        <w:widowControl w:val="0"/>
        <w:numPr>
          <w:ilvl w:val="2"/>
          <w:numId w:val="36"/>
        </w:numPr>
        <w:shd w:val="clear" w:color="auto" w:fill="FFFFFF"/>
        <w:tabs>
          <w:tab w:val="clear" w:pos="2292"/>
          <w:tab w:val="num" w:pos="567"/>
        </w:tabs>
        <w:autoSpaceDE w:val="0"/>
        <w:autoSpaceDN w:val="0"/>
        <w:adjustRightInd w:val="0"/>
        <w:spacing w:after="0" w:line="240" w:lineRule="auto"/>
        <w:ind w:left="0" w:firstLine="0"/>
        <w:jc w:val="both"/>
        <w:rPr>
          <w:rFonts w:ascii="Tahoma" w:hAnsi="Tahoma" w:cs="Tahoma"/>
          <w:szCs w:val="20"/>
        </w:rPr>
      </w:pPr>
      <w:permStart w:id="1697737717" w:edGrp="everyone"/>
      <w:permEnd w:id="1121209637"/>
      <w:r w:rsidRPr="005E32F7">
        <w:rPr>
          <w:rFonts w:ascii="Tahoma" w:hAnsi="Tahoma" w:cs="Tahoma"/>
          <w:szCs w:val="20"/>
        </w:rPr>
        <w:t xml:space="preserve">Настоящим стороны договорились о том, что неисполнением Заказчиком встречных обязанностей по договору не является основанием для отказа Исполнителя от исполнения обязательств по Договору в порядке ст. 719 ГК РФ. </w:t>
      </w:r>
    </w:p>
    <w:permEnd w:id="1697737717"/>
    <w:p w14:paraId="3C12E241" w14:textId="77777777" w:rsidR="00D00688" w:rsidRPr="005E32F7" w:rsidRDefault="00D00688" w:rsidP="00D2452E">
      <w:pPr>
        <w:widowControl w:val="0"/>
        <w:numPr>
          <w:ilvl w:val="1"/>
          <w:numId w:val="36"/>
        </w:numPr>
        <w:shd w:val="clear" w:color="auto" w:fill="FFFFFF"/>
        <w:tabs>
          <w:tab w:val="clear" w:pos="1866"/>
          <w:tab w:val="num" w:pos="567"/>
        </w:tabs>
        <w:autoSpaceDE w:val="0"/>
        <w:autoSpaceDN w:val="0"/>
        <w:adjustRightInd w:val="0"/>
        <w:spacing w:after="0" w:line="240" w:lineRule="auto"/>
        <w:contextualSpacing/>
        <w:jc w:val="both"/>
        <w:rPr>
          <w:rFonts w:ascii="Tahoma" w:hAnsi="Tahoma" w:cs="Tahoma"/>
          <w:szCs w:val="20"/>
        </w:rPr>
      </w:pPr>
      <w:r w:rsidRPr="005E32F7">
        <w:rPr>
          <w:rFonts w:ascii="Tahoma" w:hAnsi="Tahoma" w:cs="Tahoma"/>
          <w:b/>
          <w:szCs w:val="20"/>
        </w:rPr>
        <w:t>Отказ от исполнения Договора по инициативе Заказчика</w:t>
      </w:r>
    </w:p>
    <w:p w14:paraId="3B7EB101" w14:textId="77777777" w:rsidR="00D00688" w:rsidRPr="005E32F7" w:rsidRDefault="00E02552" w:rsidP="00D2452E">
      <w:pPr>
        <w:pStyle w:val="ConsPlusNormal"/>
        <w:tabs>
          <w:tab w:val="num" w:pos="567"/>
        </w:tabs>
        <w:jc w:val="both"/>
        <w:rPr>
          <w:i w:val="0"/>
        </w:rPr>
      </w:pPr>
      <w:r w:rsidRPr="005E32F7">
        <w:rPr>
          <w:i w:val="0"/>
        </w:rPr>
        <w:t>10</w:t>
      </w:r>
      <w:r w:rsidR="009E7AAE" w:rsidRPr="005E32F7">
        <w:rPr>
          <w:i w:val="0"/>
        </w:rPr>
        <w:t>.5</w:t>
      </w:r>
      <w:r w:rsidR="00451D3B" w:rsidRPr="005E32F7">
        <w:rPr>
          <w:i w:val="0"/>
        </w:rPr>
        <w:t xml:space="preserve">.1. </w:t>
      </w:r>
      <w:r w:rsidR="00D00688" w:rsidRPr="005E32F7">
        <w:rPr>
          <w:i w:val="0"/>
        </w:rPr>
        <w:t>Заказчик вправе, в соответствии со ст.7</w:t>
      </w:r>
      <w:r w:rsidR="000713CA" w:rsidRPr="005E32F7">
        <w:rPr>
          <w:i w:val="0"/>
        </w:rPr>
        <w:t>82</w:t>
      </w:r>
      <w:r w:rsidR="00D00688" w:rsidRPr="005E32F7">
        <w:rPr>
          <w:i w:val="0"/>
        </w:rPr>
        <w:t xml:space="preserve"> ГК РФ, в любой момент в одностороннем внесудебном порядке отказаться от исполнения настоящего Договора (полностью или в части), путем направления </w:t>
      </w:r>
      <w:r w:rsidR="00E31764" w:rsidRPr="005E32F7">
        <w:rPr>
          <w:i w:val="0"/>
        </w:rPr>
        <w:t>Исполнителю</w:t>
      </w:r>
      <w:r w:rsidR="00D00688" w:rsidRPr="005E32F7">
        <w:rPr>
          <w:i w:val="0"/>
        </w:rPr>
        <w:t xml:space="preserve"> письменного уведомления о таком отказе.</w:t>
      </w:r>
    </w:p>
    <w:p w14:paraId="06594198" w14:textId="3AE64CFD" w:rsidR="004A28E2" w:rsidRPr="005E32F7" w:rsidRDefault="004A28E2" w:rsidP="00D2452E">
      <w:pPr>
        <w:pStyle w:val="ConsPlusNormal"/>
        <w:tabs>
          <w:tab w:val="num" w:pos="423"/>
          <w:tab w:val="num" w:pos="567"/>
        </w:tabs>
        <w:jc w:val="both"/>
        <w:rPr>
          <w:i w:val="0"/>
        </w:rPr>
      </w:pPr>
      <w:r w:rsidRPr="005E32F7">
        <w:rPr>
          <w:i w:val="0"/>
        </w:rPr>
        <w:t xml:space="preserve">В таком случае Заказчик обязан оплатить </w:t>
      </w:r>
      <w:r w:rsidR="00CE4032" w:rsidRPr="005E32F7">
        <w:rPr>
          <w:i w:val="0"/>
        </w:rPr>
        <w:t>Услуги</w:t>
      </w:r>
      <w:r w:rsidRPr="005E32F7">
        <w:rPr>
          <w:i w:val="0"/>
        </w:rPr>
        <w:t xml:space="preserve">, фактически </w:t>
      </w:r>
      <w:r w:rsidR="00CE4032" w:rsidRPr="005E32F7">
        <w:rPr>
          <w:i w:val="0"/>
        </w:rPr>
        <w:t>оказанные</w:t>
      </w:r>
      <w:r w:rsidRPr="005E32F7">
        <w:rPr>
          <w:i w:val="0"/>
        </w:rPr>
        <w:t xml:space="preserve"> Исполнителем  на момент получения уведомления Заказчика об отказе от исполнения Договора</w:t>
      </w:r>
      <w:r w:rsidR="00B51B0B" w:rsidRPr="005E32F7">
        <w:rPr>
          <w:i w:val="0"/>
        </w:rPr>
        <w:t xml:space="preserve"> на основании двухсторонних</w:t>
      </w:r>
      <w:r w:rsidR="00C5368D" w:rsidRPr="005E32F7">
        <w:rPr>
          <w:i w:val="0"/>
        </w:rPr>
        <w:t xml:space="preserve"> </w:t>
      </w:r>
      <w:permStart w:id="1518566980" w:edGrp="everyone"/>
      <w:r w:rsidR="00C5368D" w:rsidRPr="005E32F7">
        <w:rPr>
          <w:i w:val="0"/>
        </w:rPr>
        <w:t>актов оказанных Услуг</w:t>
      </w:r>
      <w:permEnd w:id="1518566980"/>
      <w:r w:rsidRPr="005E32F7">
        <w:rPr>
          <w:i w:val="0"/>
        </w:rPr>
        <w:t>. Убытки, включая упущенную выгоду Исполнителя, возмещению не подлежат.</w:t>
      </w:r>
    </w:p>
    <w:p w14:paraId="2936099C" w14:textId="17E3037E" w:rsidR="004A28E2" w:rsidRPr="005E32F7" w:rsidRDefault="00E02552" w:rsidP="00D2452E">
      <w:pPr>
        <w:pStyle w:val="ConsPlusNormal"/>
        <w:tabs>
          <w:tab w:val="num" w:pos="567"/>
        </w:tabs>
        <w:jc w:val="both"/>
        <w:rPr>
          <w:i w:val="0"/>
        </w:rPr>
      </w:pPr>
      <w:r w:rsidRPr="005E32F7">
        <w:rPr>
          <w:i w:val="0"/>
        </w:rPr>
        <w:t>10</w:t>
      </w:r>
      <w:r w:rsidR="00CE4032" w:rsidRPr="005E32F7">
        <w:rPr>
          <w:i w:val="0"/>
        </w:rPr>
        <w:t>.</w:t>
      </w:r>
      <w:r w:rsidR="009E7AAE" w:rsidRPr="005E32F7">
        <w:rPr>
          <w:i w:val="0"/>
        </w:rPr>
        <w:t>5</w:t>
      </w:r>
      <w:r w:rsidR="00BB2482" w:rsidRPr="005E32F7">
        <w:rPr>
          <w:i w:val="0"/>
        </w:rPr>
        <w:t>.2. Заказчик</w:t>
      </w:r>
      <w:r w:rsidR="009E7AAE" w:rsidRPr="005E32F7">
        <w:rPr>
          <w:i w:val="0"/>
        </w:rPr>
        <w:t xml:space="preserve"> в соответствии </w:t>
      </w:r>
      <w:r w:rsidR="00E644DD" w:rsidRPr="005E32F7">
        <w:rPr>
          <w:i w:val="0"/>
        </w:rPr>
        <w:t>со ст.</w:t>
      </w:r>
      <w:r w:rsidR="009E7AAE" w:rsidRPr="005E32F7">
        <w:rPr>
          <w:i w:val="0"/>
        </w:rPr>
        <w:t xml:space="preserve"> 450</w:t>
      </w:r>
      <w:r w:rsidR="00E644DD" w:rsidRPr="005E32F7">
        <w:rPr>
          <w:i w:val="0"/>
        </w:rPr>
        <w:t>.1</w:t>
      </w:r>
      <w:r w:rsidR="009E7AAE" w:rsidRPr="005E32F7">
        <w:rPr>
          <w:i w:val="0"/>
        </w:rPr>
        <w:t xml:space="preserve"> ГК РФ,</w:t>
      </w:r>
      <w:r w:rsidR="00BB2482" w:rsidRPr="005E32F7">
        <w:rPr>
          <w:i w:val="0"/>
        </w:rPr>
        <w:t xml:space="preserve"> </w:t>
      </w:r>
      <w:r w:rsidR="004A28E2" w:rsidRPr="005E32F7">
        <w:rPr>
          <w:i w:val="0"/>
        </w:rPr>
        <w:t>вправе в одностороннем внесудебном порядке отказаться от исполнения Договора (полностью или в части) путем направления Исполнителю уведомления о таком отказе, в случае если:</w:t>
      </w:r>
    </w:p>
    <w:p w14:paraId="191B71A7" w14:textId="77777777" w:rsidR="00643A15" w:rsidRPr="005E32F7" w:rsidRDefault="00CE4032" w:rsidP="00D2452E">
      <w:pPr>
        <w:pStyle w:val="ConsPlusNormal"/>
        <w:jc w:val="both"/>
        <w:rPr>
          <w:i w:val="0"/>
        </w:rPr>
      </w:pPr>
      <w:r w:rsidRPr="005E32F7">
        <w:rPr>
          <w:i w:val="0"/>
        </w:rPr>
        <w:t>a) нарушение Исполнителем условий настоящего Договора, ведущее к существенному снижению качества Услуг;</w:t>
      </w:r>
    </w:p>
    <w:p w14:paraId="4CE3CE30" w14:textId="0EC6E70B" w:rsidR="004A28E2" w:rsidRPr="005E32F7" w:rsidRDefault="00643A15" w:rsidP="00D2452E">
      <w:pPr>
        <w:pStyle w:val="ConsPlusNormal"/>
        <w:jc w:val="both"/>
        <w:rPr>
          <w:i w:val="0"/>
        </w:rPr>
      </w:pPr>
      <w:r w:rsidRPr="005E32F7">
        <w:rPr>
          <w:i w:val="0"/>
          <w:lang w:val="en-US"/>
        </w:rPr>
        <w:t>b</w:t>
      </w:r>
      <w:r w:rsidRPr="005E32F7">
        <w:rPr>
          <w:i w:val="0"/>
        </w:rPr>
        <w:t xml:space="preserve">) </w:t>
      </w:r>
      <w:r w:rsidR="004A28E2" w:rsidRPr="005E32F7">
        <w:rPr>
          <w:i w:val="0"/>
        </w:rPr>
        <w:t xml:space="preserve">Исполнитель  не приступает своевременно к исполнению настоящего Договора или </w:t>
      </w:r>
      <w:r w:rsidR="00CE4032" w:rsidRPr="005E32F7">
        <w:rPr>
          <w:i w:val="0"/>
        </w:rPr>
        <w:t>оказывает Услуги</w:t>
      </w:r>
      <w:r w:rsidR="004A28E2" w:rsidRPr="005E32F7">
        <w:rPr>
          <w:i w:val="0"/>
        </w:rPr>
        <w:t xml:space="preserve"> настолько медленно, что их окончание к датам, установленным </w:t>
      </w:r>
      <w:r w:rsidR="00E644DD" w:rsidRPr="005E32F7">
        <w:rPr>
          <w:i w:val="0"/>
        </w:rPr>
        <w:t>Статьей 4 настоящего</w:t>
      </w:r>
      <w:r w:rsidR="004A28E2" w:rsidRPr="005E32F7">
        <w:rPr>
          <w:i w:val="0"/>
        </w:rPr>
        <w:t xml:space="preserve"> Договора становится явно невозможным;</w:t>
      </w:r>
    </w:p>
    <w:p w14:paraId="5A69DBF5" w14:textId="77777777" w:rsidR="004A28E2" w:rsidRPr="005E32F7" w:rsidRDefault="00CE4032" w:rsidP="00D2452E">
      <w:pPr>
        <w:pStyle w:val="ConsPlusNormal"/>
        <w:jc w:val="both"/>
        <w:rPr>
          <w:i w:val="0"/>
        </w:rPr>
      </w:pPr>
      <w:r w:rsidRPr="005E32F7">
        <w:rPr>
          <w:i w:val="0"/>
        </w:rPr>
        <w:t xml:space="preserve">c) </w:t>
      </w:r>
      <w:r w:rsidR="004A28E2" w:rsidRPr="005E32F7">
        <w:rPr>
          <w:i w:val="0"/>
        </w:rPr>
        <w:t xml:space="preserve">во время </w:t>
      </w:r>
      <w:r w:rsidR="00643A15" w:rsidRPr="005E32F7">
        <w:rPr>
          <w:i w:val="0"/>
        </w:rPr>
        <w:t>оказания У</w:t>
      </w:r>
      <w:r w:rsidRPr="005E32F7">
        <w:rPr>
          <w:i w:val="0"/>
        </w:rPr>
        <w:t>слуг</w:t>
      </w:r>
      <w:r w:rsidR="004A28E2" w:rsidRPr="005E32F7">
        <w:rPr>
          <w:i w:val="0"/>
        </w:rPr>
        <w:t xml:space="preserve"> станет очевидным, что они не будут </w:t>
      </w:r>
      <w:r w:rsidRPr="005E32F7">
        <w:rPr>
          <w:i w:val="0"/>
        </w:rPr>
        <w:t>оказаны</w:t>
      </w:r>
      <w:r w:rsidR="004A28E2" w:rsidRPr="005E32F7">
        <w:rPr>
          <w:i w:val="0"/>
        </w:rPr>
        <w:t xml:space="preserve"> надлежащим образом и в срок;</w:t>
      </w:r>
    </w:p>
    <w:p w14:paraId="2A281BA6" w14:textId="21F2365F" w:rsidR="004A28E2" w:rsidRPr="005E32F7" w:rsidRDefault="00CE4032" w:rsidP="00D2452E">
      <w:pPr>
        <w:pStyle w:val="ConsPlusNormal"/>
        <w:jc w:val="both"/>
        <w:rPr>
          <w:i w:val="0"/>
        </w:rPr>
      </w:pPr>
      <w:permStart w:id="1885423016" w:edGrp="everyone"/>
      <w:r w:rsidRPr="005E32F7">
        <w:rPr>
          <w:i w:val="0"/>
        </w:rPr>
        <w:t xml:space="preserve">d) </w:t>
      </w:r>
      <w:r w:rsidR="004A28E2" w:rsidRPr="005E32F7">
        <w:rPr>
          <w:i w:val="0"/>
        </w:rPr>
        <w:t xml:space="preserve">прекращение и/или приостановление действия лицензии, допуска, свидетельства или иного разрешения, необходимого Исполнителю для </w:t>
      </w:r>
      <w:r w:rsidRPr="005E32F7">
        <w:rPr>
          <w:i w:val="0"/>
        </w:rPr>
        <w:t>оказания Услуг</w:t>
      </w:r>
      <w:r w:rsidR="004A28E2" w:rsidRPr="005E32F7">
        <w:rPr>
          <w:i w:val="0"/>
        </w:rPr>
        <w:t xml:space="preserve"> и исполнения обязательств по настоящему Договору;</w:t>
      </w:r>
    </w:p>
    <w:permEnd w:id="1885423016"/>
    <w:p w14:paraId="5FB97A62" w14:textId="77777777" w:rsidR="00643A15" w:rsidRPr="005E32F7" w:rsidRDefault="00CE4032" w:rsidP="00D2452E">
      <w:pPr>
        <w:pStyle w:val="ConsPlusNormal"/>
        <w:jc w:val="both"/>
        <w:rPr>
          <w:i w:val="0"/>
        </w:rPr>
      </w:pPr>
      <w:r w:rsidRPr="005E32F7">
        <w:rPr>
          <w:i w:val="0"/>
        </w:rPr>
        <w:t xml:space="preserve">e) </w:t>
      </w:r>
      <w:r w:rsidR="004A28E2" w:rsidRPr="005E32F7">
        <w:rPr>
          <w:i w:val="0"/>
        </w:rPr>
        <w:t>в отношении Исполнителя принято решения о ликвидации, либо реорганизации;</w:t>
      </w:r>
    </w:p>
    <w:p w14:paraId="6998DB97" w14:textId="77777777" w:rsidR="004A28E2" w:rsidRPr="005E32F7" w:rsidRDefault="00B82B24" w:rsidP="00D2452E">
      <w:pPr>
        <w:pStyle w:val="ConsPlusNormal"/>
        <w:jc w:val="both"/>
        <w:rPr>
          <w:i w:val="0"/>
        </w:rPr>
      </w:pPr>
      <w:r w:rsidRPr="005E32F7">
        <w:rPr>
          <w:i w:val="0"/>
        </w:rPr>
        <w:t>f)</w:t>
      </w:r>
      <w:r w:rsidR="004A28E2" w:rsidRPr="005E32F7">
        <w:rPr>
          <w:i w:val="0"/>
        </w:rPr>
        <w:t>в отношении Исполнителя подано заявление о признании его несостоятельным должником (банкротом);</w:t>
      </w:r>
    </w:p>
    <w:p w14:paraId="282D0F77" w14:textId="77777777" w:rsidR="004A28E2" w:rsidRPr="005E32F7" w:rsidRDefault="00CE4032" w:rsidP="00D2452E">
      <w:pPr>
        <w:pStyle w:val="ConsPlusNormal"/>
        <w:jc w:val="both"/>
        <w:rPr>
          <w:i w:val="0"/>
        </w:rPr>
      </w:pPr>
      <w:r w:rsidRPr="005E32F7">
        <w:rPr>
          <w:i w:val="0"/>
        </w:rPr>
        <w:t xml:space="preserve">g) </w:t>
      </w:r>
      <w:r w:rsidR="004A28E2" w:rsidRPr="005E32F7">
        <w:rPr>
          <w:i w:val="0"/>
        </w:rPr>
        <w:t xml:space="preserve">в любой момент после заключения Договора, когда Заказчику стало известно о предоставлении Исполнителем до подписания Договора и в ходе его исполнения ложных сведений, иных сведений, не соответствующих представлениям Заказчика о финансовом положении Исполнителя, его учредительных документах, разрешений (лицензий) на </w:t>
      </w:r>
      <w:r w:rsidRPr="005E32F7">
        <w:rPr>
          <w:i w:val="0"/>
        </w:rPr>
        <w:t>оказание Услуг</w:t>
      </w:r>
      <w:r w:rsidR="004A28E2" w:rsidRPr="005E32F7">
        <w:rPr>
          <w:i w:val="0"/>
        </w:rPr>
        <w:t xml:space="preserve">, </w:t>
      </w:r>
      <w:r w:rsidRPr="005E32F7">
        <w:rPr>
          <w:i w:val="0"/>
        </w:rPr>
        <w:t>оказываемых</w:t>
      </w:r>
      <w:r w:rsidR="004A28E2" w:rsidRPr="005E32F7">
        <w:rPr>
          <w:i w:val="0"/>
        </w:rPr>
        <w:t xml:space="preserve"> по настоящему Договору Исполнителем, и другой информации о существенном изменении обстоятельств, когда они изменились настолько, что если бы Заказчик мог это разумно предвидеть, Договор вообще не был бы им заключен или был бы заключен на значительно отличающихся условиях;</w:t>
      </w:r>
    </w:p>
    <w:p w14:paraId="63B71960" w14:textId="77777777" w:rsidR="00643A15" w:rsidRPr="005E32F7" w:rsidRDefault="00643A15" w:rsidP="00D2452E">
      <w:pPr>
        <w:pStyle w:val="ConsPlusNormal"/>
        <w:jc w:val="both"/>
        <w:rPr>
          <w:i w:val="0"/>
        </w:rPr>
      </w:pPr>
      <w:r w:rsidRPr="005E32F7">
        <w:rPr>
          <w:i w:val="0"/>
          <w:lang w:val="en-US"/>
        </w:rPr>
        <w:t>h</w:t>
      </w:r>
      <w:r w:rsidR="00BB2482" w:rsidRPr="005E32F7">
        <w:rPr>
          <w:i w:val="0"/>
        </w:rPr>
        <w:t xml:space="preserve">) </w:t>
      </w:r>
      <w:r w:rsidR="004A28E2" w:rsidRPr="005E32F7">
        <w:rPr>
          <w:i w:val="0"/>
        </w:rPr>
        <w:t>в иных случаях, предусмотренных законодательством Российской Федерации и/или Договором.</w:t>
      </w:r>
    </w:p>
    <w:p w14:paraId="02556D37" w14:textId="77777777" w:rsidR="00D00688" w:rsidRPr="005E32F7" w:rsidRDefault="00E02552" w:rsidP="00D2452E">
      <w:pPr>
        <w:pStyle w:val="ConsPlusNormal"/>
        <w:jc w:val="both"/>
        <w:rPr>
          <w:i w:val="0"/>
        </w:rPr>
      </w:pPr>
      <w:r w:rsidRPr="005E32F7">
        <w:rPr>
          <w:i w:val="0"/>
        </w:rPr>
        <w:t>10</w:t>
      </w:r>
      <w:r w:rsidR="00CE4032" w:rsidRPr="005E32F7">
        <w:rPr>
          <w:i w:val="0"/>
        </w:rPr>
        <w:t>.</w:t>
      </w:r>
      <w:r w:rsidR="009E7AAE" w:rsidRPr="005E32F7">
        <w:rPr>
          <w:i w:val="0"/>
        </w:rPr>
        <w:t>5</w:t>
      </w:r>
      <w:r w:rsidR="00451D3B" w:rsidRPr="005E32F7">
        <w:rPr>
          <w:i w:val="0"/>
        </w:rPr>
        <w:t xml:space="preserve">.3. </w:t>
      </w:r>
      <w:r w:rsidR="00D00688" w:rsidRPr="005E32F7">
        <w:rPr>
          <w:i w:val="0"/>
        </w:rPr>
        <w:t>В случае одностороннего отказа Заказчика от исполнения Договора по основаниям, предусмотренным п.</w:t>
      </w:r>
      <w:r w:rsidRPr="005E32F7">
        <w:rPr>
          <w:i w:val="0"/>
        </w:rPr>
        <w:t>10</w:t>
      </w:r>
      <w:r w:rsidR="009E7AAE" w:rsidRPr="005E32F7">
        <w:rPr>
          <w:i w:val="0"/>
        </w:rPr>
        <w:t>.5</w:t>
      </w:r>
      <w:r w:rsidR="00643A15" w:rsidRPr="005E32F7">
        <w:rPr>
          <w:i w:val="0"/>
        </w:rPr>
        <w:t>.2.</w:t>
      </w:r>
      <w:r w:rsidR="00451D3B" w:rsidRPr="005E32F7">
        <w:rPr>
          <w:i w:val="0"/>
        </w:rPr>
        <w:t xml:space="preserve"> Договора</w:t>
      </w:r>
      <w:r w:rsidR="00D00688" w:rsidRPr="005E32F7">
        <w:rPr>
          <w:i w:val="0"/>
        </w:rPr>
        <w:t xml:space="preserve">, Заказчик вправе потребовать, а </w:t>
      </w:r>
      <w:r w:rsidR="00F67C76" w:rsidRPr="005E32F7">
        <w:rPr>
          <w:i w:val="0"/>
        </w:rPr>
        <w:t xml:space="preserve">Исполнитель </w:t>
      </w:r>
      <w:r w:rsidR="00D00688" w:rsidRPr="005E32F7">
        <w:rPr>
          <w:i w:val="0"/>
        </w:rPr>
        <w:t xml:space="preserve"> обязан возместить Заказчику убытки, в том числе упущенную выгоду.</w:t>
      </w:r>
    </w:p>
    <w:p w14:paraId="224B9BB1" w14:textId="77777777" w:rsidR="00D00688" w:rsidRPr="005E32F7" w:rsidRDefault="00E02552" w:rsidP="00D2452E">
      <w:pPr>
        <w:pStyle w:val="ConsPlusNormal"/>
        <w:jc w:val="both"/>
        <w:rPr>
          <w:i w:val="0"/>
        </w:rPr>
      </w:pPr>
      <w:r w:rsidRPr="005E32F7">
        <w:rPr>
          <w:i w:val="0"/>
        </w:rPr>
        <w:lastRenderedPageBreak/>
        <w:t>10</w:t>
      </w:r>
      <w:r w:rsidR="00CE4032" w:rsidRPr="005E32F7">
        <w:rPr>
          <w:i w:val="0"/>
        </w:rPr>
        <w:t>.</w:t>
      </w:r>
      <w:r w:rsidR="009E7AAE" w:rsidRPr="005E32F7">
        <w:rPr>
          <w:i w:val="0"/>
        </w:rPr>
        <w:t>5</w:t>
      </w:r>
      <w:r w:rsidR="00451D3B" w:rsidRPr="005E32F7">
        <w:rPr>
          <w:i w:val="0"/>
        </w:rPr>
        <w:t xml:space="preserve">.4. </w:t>
      </w:r>
      <w:r w:rsidR="00D00688" w:rsidRPr="005E32F7">
        <w:rPr>
          <w:i w:val="0"/>
        </w:rPr>
        <w:t xml:space="preserve">Заказчик вправе отказаться от исполнения Договора, по основаниям, предусмотренным </w:t>
      </w:r>
      <w:r w:rsidR="00451D3B" w:rsidRPr="005E32F7">
        <w:rPr>
          <w:i w:val="0"/>
        </w:rPr>
        <w:t xml:space="preserve">п. </w:t>
      </w:r>
      <w:r w:rsidRPr="005E32F7">
        <w:rPr>
          <w:i w:val="0"/>
        </w:rPr>
        <w:t>10</w:t>
      </w:r>
      <w:r w:rsidR="009E7AAE" w:rsidRPr="005E32F7">
        <w:rPr>
          <w:i w:val="0"/>
        </w:rPr>
        <w:t>.5</w:t>
      </w:r>
      <w:r w:rsidR="000713CA" w:rsidRPr="005E32F7">
        <w:rPr>
          <w:i w:val="0"/>
        </w:rPr>
        <w:t xml:space="preserve">.2 </w:t>
      </w:r>
      <w:r w:rsidR="00451D3B" w:rsidRPr="005E32F7">
        <w:rPr>
          <w:i w:val="0"/>
        </w:rPr>
        <w:t>Договора</w:t>
      </w:r>
      <w:r w:rsidR="00D00688" w:rsidRPr="005E32F7">
        <w:rPr>
          <w:i w:val="0"/>
        </w:rPr>
        <w:t xml:space="preserve">, в любой период времени в течение действия Договора вне зависимости от того когда Заказчику стало известно о возникновении такого обстоятельства, при условии, что на момент заявления Заказчиком отказа от исполнения Договора, </w:t>
      </w:r>
      <w:r w:rsidR="00F67C76" w:rsidRPr="005E32F7">
        <w:rPr>
          <w:i w:val="0"/>
        </w:rPr>
        <w:t xml:space="preserve">Исполнитель </w:t>
      </w:r>
      <w:r w:rsidR="00D00688" w:rsidRPr="005E32F7">
        <w:rPr>
          <w:i w:val="0"/>
        </w:rPr>
        <w:t xml:space="preserve"> не устранил обстоятельства дающие Заказчику право на отказ от исполнения Договора.</w:t>
      </w:r>
    </w:p>
    <w:p w14:paraId="49A09E6F" w14:textId="459ACF9C" w:rsidR="00D00688" w:rsidRPr="005E32F7" w:rsidRDefault="00E02552" w:rsidP="00D2452E">
      <w:pPr>
        <w:pStyle w:val="ConsPlusNormal"/>
        <w:jc w:val="both"/>
        <w:rPr>
          <w:i w:val="0"/>
        </w:rPr>
      </w:pPr>
      <w:r w:rsidRPr="005E32F7">
        <w:rPr>
          <w:i w:val="0"/>
        </w:rPr>
        <w:t>10</w:t>
      </w:r>
      <w:r w:rsidR="00CE4032" w:rsidRPr="005E32F7">
        <w:rPr>
          <w:i w:val="0"/>
        </w:rPr>
        <w:t>.</w:t>
      </w:r>
      <w:r w:rsidR="009E7AAE" w:rsidRPr="005E32F7">
        <w:rPr>
          <w:i w:val="0"/>
        </w:rPr>
        <w:t>5</w:t>
      </w:r>
      <w:r w:rsidR="00451D3B" w:rsidRPr="005E32F7">
        <w:rPr>
          <w:i w:val="0"/>
        </w:rPr>
        <w:t xml:space="preserve">.5. </w:t>
      </w:r>
      <w:r w:rsidR="00D00688" w:rsidRPr="005E32F7">
        <w:rPr>
          <w:i w:val="0"/>
        </w:rPr>
        <w:t xml:space="preserve">В случае одностороннего отказа Заказчика от исполнения Договора Договор считается прекращенным соответственно с момента получения </w:t>
      </w:r>
      <w:r w:rsidR="00E31764" w:rsidRPr="005E32F7">
        <w:rPr>
          <w:i w:val="0"/>
        </w:rPr>
        <w:t>Исполнителем</w:t>
      </w:r>
      <w:r w:rsidR="00D00688" w:rsidRPr="005E32F7">
        <w:rPr>
          <w:i w:val="0"/>
        </w:rPr>
        <w:t xml:space="preserve"> уведомления об отказе от Договора, если иной срок прекращения Договора не указан в уведомлении. </w:t>
      </w:r>
    </w:p>
    <w:p w14:paraId="18D3C01D" w14:textId="27109D6C" w:rsidR="00C5368D" w:rsidRPr="005E32F7" w:rsidRDefault="00C5368D" w:rsidP="00D2452E">
      <w:pPr>
        <w:pStyle w:val="ConsPlusNormal"/>
        <w:jc w:val="both"/>
        <w:rPr>
          <w:bCs/>
        </w:rPr>
      </w:pPr>
      <w:r w:rsidRPr="005E32F7">
        <w:rPr>
          <w:i w:val="0"/>
        </w:rPr>
        <w:t xml:space="preserve">10.5.6. </w:t>
      </w:r>
      <w:bookmarkStart w:id="11" w:name="_MailEndCompose"/>
      <w:r w:rsidRPr="005E32F7">
        <w:rPr>
          <w:rFonts w:eastAsia="Times New Roman"/>
          <w:i w:val="0"/>
          <w:iCs w:val="0"/>
          <w:lang w:eastAsia="ru-RU"/>
        </w:rPr>
        <w:t xml:space="preserve">В случае одностороннего отказа Заказчика от исполнения Договора по основаниям, предусмотренным п.10.5.2. настоящего Договора, Заказчик вправе потребовать, а </w:t>
      </w:r>
      <w:r w:rsidR="00027A8E">
        <w:rPr>
          <w:rFonts w:eastAsia="Times New Roman"/>
          <w:i w:val="0"/>
          <w:iCs w:val="0"/>
          <w:lang w:eastAsia="ru-RU"/>
        </w:rPr>
        <w:t>Исполнитель</w:t>
      </w:r>
      <w:r w:rsidRPr="005E32F7">
        <w:rPr>
          <w:rFonts w:eastAsia="Times New Roman"/>
          <w:i w:val="0"/>
          <w:iCs w:val="0"/>
          <w:lang w:eastAsia="ru-RU"/>
        </w:rPr>
        <w:t xml:space="preserve"> обязан выплатить Заказчику штраф в размере </w:t>
      </w:r>
      <w:permStart w:id="327486094" w:edGrp="everyone"/>
      <w:r w:rsidRPr="005E32F7">
        <w:rPr>
          <w:rFonts w:eastAsia="Times New Roman"/>
          <w:i w:val="0"/>
          <w:iCs w:val="0"/>
          <w:lang w:eastAsia="ru-RU"/>
        </w:rPr>
        <w:t xml:space="preserve">5 </w:t>
      </w:r>
      <w:bookmarkEnd w:id="11"/>
      <w:permEnd w:id="327486094"/>
      <w:r w:rsidRPr="005E32F7">
        <w:rPr>
          <w:rFonts w:eastAsia="Times New Roman"/>
          <w:i w:val="0"/>
          <w:iCs w:val="0"/>
          <w:lang w:eastAsia="ru-RU"/>
        </w:rPr>
        <w:t>% от Цены Услуг.</w:t>
      </w:r>
    </w:p>
    <w:p w14:paraId="31EADD98" w14:textId="77777777" w:rsidR="00AB3579" w:rsidRPr="005E32F7" w:rsidRDefault="00AB3579" w:rsidP="00D2452E">
      <w:pPr>
        <w:pStyle w:val="30"/>
        <w:keepNext w:val="0"/>
        <w:keepLines w:val="0"/>
        <w:widowControl w:val="0"/>
        <w:spacing w:before="0" w:line="240" w:lineRule="auto"/>
        <w:contextualSpacing/>
        <w:rPr>
          <w:rFonts w:ascii="Tahoma" w:hAnsi="Tahoma" w:cs="Tahoma"/>
          <w:bCs w:val="0"/>
          <w:color w:val="000000" w:themeColor="text1"/>
          <w:sz w:val="20"/>
          <w:szCs w:val="20"/>
        </w:rPr>
      </w:pPr>
    </w:p>
    <w:p w14:paraId="1A43DED2" w14:textId="77777777" w:rsidR="0019212C" w:rsidRPr="005E32F7" w:rsidRDefault="0019212C" w:rsidP="00D2452E">
      <w:pPr>
        <w:pStyle w:val="30"/>
        <w:keepNext w:val="0"/>
        <w:keepLines w:val="0"/>
        <w:widowControl w:val="0"/>
        <w:numPr>
          <w:ilvl w:val="0"/>
          <w:numId w:val="36"/>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Особые условия</w:t>
      </w:r>
    </w:p>
    <w:p w14:paraId="58753CED" w14:textId="77777777" w:rsidR="00B431AB" w:rsidRPr="008A1990" w:rsidRDefault="00B431AB" w:rsidP="00B431AB">
      <w:pPr>
        <w:pStyle w:val="ConsNormal"/>
        <w:numPr>
          <w:ilvl w:val="1"/>
          <w:numId w:val="36"/>
        </w:numPr>
        <w:tabs>
          <w:tab w:val="clear" w:pos="1866"/>
          <w:tab w:val="num" w:pos="709"/>
        </w:tabs>
        <w:contextualSpacing/>
        <w:jc w:val="both"/>
        <w:rPr>
          <w:rFonts w:ascii="Tahoma" w:hAnsi="Tahoma" w:cs="Tahoma"/>
        </w:rPr>
      </w:pPr>
      <w:bookmarkStart w:id="12" w:name="_Ref328406247"/>
      <w:permStart w:id="113247795" w:edGrp="everyone"/>
      <w:r w:rsidRPr="008A1990">
        <w:rPr>
          <w:rFonts w:ascii="Tahoma" w:hAnsi="Tahoma" w:cs="Tahoma"/>
        </w:rPr>
        <w:t>От имени Заказчика по вопросам контроля исполнения настоящего Договора, подписания актов оказанных Услуг, актов на списание материалов</w:t>
      </w:r>
      <w:r w:rsidRPr="008A1990">
        <w:rPr>
          <w:rFonts w:ascii="Tahoma" w:hAnsi="Tahoma" w:cs="Tahoma"/>
          <w:color w:val="000000" w:themeColor="text1"/>
        </w:rPr>
        <w:t>,</w:t>
      </w:r>
      <w:r w:rsidRPr="008A1990">
        <w:rPr>
          <w:rFonts w:ascii="Tahoma" w:hAnsi="Tahoma" w:cs="Tahoma"/>
        </w:rPr>
        <w:t xml:space="preserve"> финансовых и бухгалтерских документов, связанных с исполнением настоящего Договора, согласования (подтверждения) калькуляций, подготовки и согласования технических приложений к Договору, выступает обособленное подразделение (филиал):</w:t>
      </w:r>
      <w:bookmarkEnd w:id="12"/>
    </w:p>
    <w:p w14:paraId="24AF3F38" w14:textId="77777777" w:rsidR="00B431AB" w:rsidRPr="008A1990" w:rsidRDefault="00B431AB" w:rsidP="00B431AB">
      <w:pPr>
        <w:widowControl w:val="0"/>
        <w:spacing w:after="0" w:line="240" w:lineRule="auto"/>
        <w:contextualSpacing/>
        <w:rPr>
          <w:rFonts w:ascii="Tahoma" w:hAnsi="Tahoma" w:cs="Tahoma"/>
          <w:color w:val="000000"/>
          <w:szCs w:val="20"/>
        </w:rPr>
      </w:pPr>
      <w:r w:rsidRPr="008A1990">
        <w:rPr>
          <w:rFonts w:ascii="Tahoma" w:hAnsi="Tahoma" w:cs="Tahoma"/>
          <w:color w:val="000000"/>
          <w:szCs w:val="20"/>
        </w:rPr>
        <w:t xml:space="preserve">Наименование: </w:t>
      </w:r>
      <w:r>
        <w:rPr>
          <w:rFonts w:ascii="Tahoma" w:hAnsi="Tahoma" w:cs="Tahoma"/>
          <w:color w:val="000000"/>
          <w:szCs w:val="20"/>
        </w:rPr>
        <w:t>Свердловский филиал АО «ЭнергосбыТ Плюс»</w:t>
      </w:r>
    </w:p>
    <w:p w14:paraId="72190921" w14:textId="77777777" w:rsidR="00B431AB" w:rsidRPr="00767643" w:rsidRDefault="00B431AB" w:rsidP="00B431AB">
      <w:pPr>
        <w:pStyle w:val="ConsNormal"/>
        <w:ind w:firstLine="0"/>
        <w:contextualSpacing/>
        <w:jc w:val="both"/>
        <w:rPr>
          <w:rFonts w:ascii="Tahoma" w:hAnsi="Tahoma" w:cs="Tahoma"/>
        </w:rPr>
      </w:pPr>
      <w:r w:rsidRPr="008A1990">
        <w:rPr>
          <w:rFonts w:ascii="Tahoma" w:hAnsi="Tahoma" w:cs="Tahoma"/>
        </w:rPr>
        <w:t xml:space="preserve">     Стороны назначают ответственных за исполнение настоящего Договора:                                                             </w:t>
      </w:r>
    </w:p>
    <w:p w14:paraId="45802342" w14:textId="77777777" w:rsidR="00B431AB" w:rsidRPr="00417D1A" w:rsidRDefault="00B431AB" w:rsidP="00B431AB">
      <w:pPr>
        <w:pStyle w:val="ConsNormal"/>
        <w:ind w:firstLine="0"/>
        <w:contextualSpacing/>
        <w:jc w:val="both"/>
        <w:rPr>
          <w:rFonts w:ascii="Tahoma" w:hAnsi="Tahoma" w:cs="Tahoma"/>
        </w:rPr>
      </w:pPr>
      <w:r w:rsidRPr="00417D1A">
        <w:rPr>
          <w:rFonts w:ascii="Tahoma" w:hAnsi="Tahoma" w:cs="Tahoma"/>
        </w:rPr>
        <w:t xml:space="preserve">от Заказчика </w:t>
      </w:r>
      <w:r>
        <w:rPr>
          <w:rFonts w:ascii="Tahoma" w:hAnsi="Tahoma" w:cs="Tahoma"/>
        </w:rPr>
        <w:t xml:space="preserve">– Шевнин А.В., тел. 8 (343) 355 83 07, </w:t>
      </w:r>
      <w:r w:rsidRPr="00847BC4">
        <w:rPr>
          <w:rFonts w:ascii="Tahoma" w:hAnsi="Tahoma" w:cs="Tahoma"/>
          <w:lang w:val="en-US"/>
        </w:rPr>
        <w:t>e</w:t>
      </w:r>
      <w:r w:rsidRPr="00847BC4">
        <w:rPr>
          <w:rFonts w:ascii="Tahoma" w:hAnsi="Tahoma" w:cs="Tahoma"/>
        </w:rPr>
        <w:t>-</w:t>
      </w:r>
      <w:r w:rsidRPr="00847BC4">
        <w:rPr>
          <w:rFonts w:ascii="Tahoma" w:hAnsi="Tahoma" w:cs="Tahoma"/>
          <w:lang w:val="en-US"/>
        </w:rPr>
        <w:t>mail</w:t>
      </w:r>
      <w:r>
        <w:rPr>
          <w:rFonts w:ascii="Tahoma" w:hAnsi="Tahoma" w:cs="Tahoma"/>
        </w:rPr>
        <w:t xml:space="preserve">: </w:t>
      </w:r>
      <w:r>
        <w:rPr>
          <w:rFonts w:ascii="Tahoma" w:hAnsi="Tahoma" w:cs="Tahoma"/>
          <w:lang w:val="en-US"/>
        </w:rPr>
        <w:t>Anton</w:t>
      </w:r>
      <w:r w:rsidRPr="00EF3997">
        <w:rPr>
          <w:rFonts w:ascii="Tahoma" w:hAnsi="Tahoma" w:cs="Tahoma"/>
        </w:rPr>
        <w:t>.</w:t>
      </w:r>
      <w:r>
        <w:rPr>
          <w:rFonts w:ascii="Tahoma" w:hAnsi="Tahoma" w:cs="Tahoma"/>
          <w:lang w:val="en-US"/>
        </w:rPr>
        <w:t>Shevnin</w:t>
      </w:r>
      <w:r w:rsidRPr="00B06E19">
        <w:rPr>
          <w:rFonts w:ascii="Tahoma" w:hAnsi="Tahoma" w:cs="Tahoma"/>
        </w:rPr>
        <w:t>@</w:t>
      </w:r>
      <w:r w:rsidRPr="00B06E19">
        <w:rPr>
          <w:rFonts w:ascii="Tahoma" w:hAnsi="Tahoma" w:cs="Tahoma"/>
          <w:lang w:val="en-US"/>
        </w:rPr>
        <w:t>esplus</w:t>
      </w:r>
      <w:r w:rsidRPr="00B06E19">
        <w:rPr>
          <w:rFonts w:ascii="Tahoma" w:hAnsi="Tahoma" w:cs="Tahoma"/>
        </w:rPr>
        <w:t>.</w:t>
      </w:r>
      <w:r w:rsidRPr="00B06E19">
        <w:rPr>
          <w:rFonts w:ascii="Tahoma" w:hAnsi="Tahoma" w:cs="Tahoma"/>
          <w:lang w:val="en-US"/>
        </w:rPr>
        <w:t>ru</w:t>
      </w:r>
      <w:r w:rsidRPr="00417D1A">
        <w:rPr>
          <w:rFonts w:ascii="Tahoma" w:hAnsi="Tahoma" w:cs="Tahoma"/>
        </w:rPr>
        <w:t xml:space="preserve">,  </w:t>
      </w:r>
    </w:p>
    <w:p w14:paraId="076574EE" w14:textId="0B7D0CC2" w:rsidR="00451D3B" w:rsidRPr="0048313C" w:rsidRDefault="00B431AB" w:rsidP="00D2452E">
      <w:pPr>
        <w:pStyle w:val="ConsNormal"/>
        <w:ind w:firstLine="0"/>
        <w:contextualSpacing/>
        <w:jc w:val="both"/>
        <w:rPr>
          <w:rFonts w:ascii="Tahoma" w:hAnsi="Tahoma" w:cs="Tahoma"/>
        </w:rPr>
      </w:pPr>
      <w:r w:rsidRPr="003E14EA">
        <w:rPr>
          <w:rFonts w:ascii="Tahoma" w:hAnsi="Tahoma" w:cs="Tahoma"/>
        </w:rPr>
        <w:t>от Исполнителя –</w:t>
      </w:r>
      <w:r w:rsidRPr="002445BC">
        <w:rPr>
          <w:rFonts w:ascii="Tahoma" w:hAnsi="Tahoma" w:cs="Tahoma"/>
        </w:rPr>
        <w:t xml:space="preserve"> </w:t>
      </w:r>
      <w:r w:rsidR="0048313C">
        <w:rPr>
          <w:rFonts w:ascii="Tahoma" w:hAnsi="Tahoma" w:cs="Tahoma"/>
        </w:rPr>
        <w:t>_________________________</w:t>
      </w:r>
    </w:p>
    <w:permEnd w:id="113247795"/>
    <w:p w14:paraId="5A437C8A" w14:textId="77777777" w:rsidR="00070975" w:rsidRPr="005E32F7" w:rsidRDefault="00D00688" w:rsidP="00D2452E">
      <w:pPr>
        <w:pStyle w:val="ConsNormal"/>
        <w:numPr>
          <w:ilvl w:val="1"/>
          <w:numId w:val="36"/>
        </w:numPr>
        <w:tabs>
          <w:tab w:val="clear" w:pos="1866"/>
        </w:tabs>
        <w:contextualSpacing/>
        <w:jc w:val="both"/>
        <w:rPr>
          <w:rFonts w:ascii="Tahoma" w:hAnsi="Tahoma" w:cs="Tahoma"/>
        </w:rPr>
      </w:pPr>
      <w:r w:rsidRPr="005E32F7">
        <w:rPr>
          <w:rFonts w:ascii="Tahoma" w:hAnsi="Tahoma" w:cs="Tahoma"/>
          <w:b/>
        </w:rPr>
        <w:t>Уступка прав и обязательств по Договору</w:t>
      </w:r>
    </w:p>
    <w:p w14:paraId="30518C32" w14:textId="7C56A2C0" w:rsidR="00D00688" w:rsidRPr="005E32F7" w:rsidRDefault="00D00688" w:rsidP="00D2452E">
      <w:pPr>
        <w:pStyle w:val="ConsPlusNormal"/>
        <w:numPr>
          <w:ilvl w:val="2"/>
          <w:numId w:val="39"/>
        </w:numPr>
        <w:ind w:left="0" w:firstLine="0"/>
        <w:jc w:val="both"/>
        <w:rPr>
          <w:i w:val="0"/>
        </w:rPr>
      </w:pPr>
      <w:r w:rsidRPr="005E32F7">
        <w:rPr>
          <w:i w:val="0"/>
        </w:rPr>
        <w:t xml:space="preserve">При отсутствии письменного согласия Заказчика </w:t>
      </w:r>
      <w:r w:rsidR="00F67C76" w:rsidRPr="005E32F7">
        <w:rPr>
          <w:i w:val="0"/>
        </w:rPr>
        <w:t xml:space="preserve">Исполнитель </w:t>
      </w:r>
      <w:r w:rsidRPr="005E32F7">
        <w:rPr>
          <w:i w:val="0"/>
        </w:rPr>
        <w:t xml:space="preserve"> не вправе:</w:t>
      </w:r>
    </w:p>
    <w:p w14:paraId="437C2F82" w14:textId="77777777" w:rsidR="00D00688" w:rsidRPr="005E32F7" w:rsidRDefault="00D00688" w:rsidP="00D2452E">
      <w:pPr>
        <w:pStyle w:val="ConsPlusNormal"/>
        <w:numPr>
          <w:ilvl w:val="0"/>
          <w:numId w:val="11"/>
        </w:numPr>
        <w:ind w:left="0" w:firstLine="0"/>
        <w:jc w:val="both"/>
        <w:rPr>
          <w:i w:val="0"/>
        </w:rPr>
      </w:pPr>
      <w:r w:rsidRPr="005E32F7">
        <w:rPr>
          <w:i w:val="0"/>
        </w:rPr>
        <w:t>переводить свои обязательства (в том числе долги) на третье лицо;</w:t>
      </w:r>
    </w:p>
    <w:p w14:paraId="0E3763CC" w14:textId="77777777" w:rsidR="00D00688" w:rsidRPr="005E32F7" w:rsidRDefault="00D00688" w:rsidP="00D2452E">
      <w:pPr>
        <w:pStyle w:val="ConsPlusNormal"/>
        <w:numPr>
          <w:ilvl w:val="0"/>
          <w:numId w:val="11"/>
        </w:numPr>
        <w:ind w:left="0" w:firstLine="0"/>
        <w:jc w:val="both"/>
        <w:rPr>
          <w:i w:val="0"/>
        </w:rPr>
      </w:pPr>
      <w:permStart w:id="307505461" w:edGrp="everyone"/>
      <w:r w:rsidRPr="005E32F7">
        <w:rPr>
          <w:i w:val="0"/>
        </w:rPr>
        <w:t>уступать третьим лицам и (или) обременять права (требования) к Заказчику, принадлежащие ему на основании Договора, в том числе заключать сделки об уступке прав (требований), передаче в залог прав (требований), сделки факторинга;</w:t>
      </w:r>
    </w:p>
    <w:permEnd w:id="307505461"/>
    <w:p w14:paraId="7DFC4D37" w14:textId="77777777" w:rsidR="00D00688" w:rsidRPr="005E32F7" w:rsidRDefault="00D00688" w:rsidP="00D2452E">
      <w:pPr>
        <w:pStyle w:val="ConsPlusNormal"/>
        <w:numPr>
          <w:ilvl w:val="0"/>
          <w:numId w:val="11"/>
        </w:numPr>
        <w:ind w:left="0" w:firstLine="0"/>
        <w:jc w:val="both"/>
        <w:rPr>
          <w:i w:val="0"/>
        </w:rPr>
      </w:pPr>
      <w:r w:rsidRPr="005E32F7">
        <w:rPr>
          <w:i w:val="0"/>
        </w:rPr>
        <w:t xml:space="preserve">передавать (уступать) третьим лицам и (или) обременять права в отношении каких-либо имущественных прав в отношении </w:t>
      </w:r>
      <w:r w:rsidR="00E02552" w:rsidRPr="005E32F7">
        <w:rPr>
          <w:i w:val="0"/>
        </w:rPr>
        <w:t>Результата Услуг\Предмета Договора</w:t>
      </w:r>
      <w:r w:rsidRPr="005E32F7">
        <w:rPr>
          <w:i w:val="0"/>
        </w:rPr>
        <w:t>;</w:t>
      </w:r>
    </w:p>
    <w:p w14:paraId="532B3B74" w14:textId="77777777" w:rsidR="00D00688" w:rsidRPr="005E32F7" w:rsidRDefault="00D00688" w:rsidP="00D2452E">
      <w:pPr>
        <w:pStyle w:val="ConsPlusNormal"/>
        <w:numPr>
          <w:ilvl w:val="0"/>
          <w:numId w:val="11"/>
        </w:numPr>
        <w:ind w:left="0" w:firstLine="0"/>
        <w:jc w:val="both"/>
        <w:rPr>
          <w:i w:val="0"/>
        </w:rPr>
      </w:pPr>
      <w:r w:rsidRPr="005E32F7">
        <w:rPr>
          <w:i w:val="0"/>
        </w:rPr>
        <w:t xml:space="preserve">а также заключать иные сделки, в результате которых возникает или может возникнуть обременения прав (требований) </w:t>
      </w:r>
      <w:r w:rsidR="00E31764" w:rsidRPr="005E32F7">
        <w:rPr>
          <w:i w:val="0"/>
        </w:rPr>
        <w:t>Исполнителя</w:t>
      </w:r>
      <w:r w:rsidRPr="005E32F7">
        <w:rPr>
          <w:i w:val="0"/>
        </w:rPr>
        <w:t xml:space="preserve"> к Заказчику по Договору, и (или) иные об</w:t>
      </w:r>
      <w:r w:rsidR="00CE4032" w:rsidRPr="005E32F7">
        <w:rPr>
          <w:i w:val="0"/>
        </w:rPr>
        <w:t>ременения, касающиеся Результата Услуг</w:t>
      </w:r>
      <w:r w:rsidRPr="005E32F7">
        <w:rPr>
          <w:i w:val="0"/>
        </w:rPr>
        <w:t>/Предмета Договора.</w:t>
      </w:r>
    </w:p>
    <w:p w14:paraId="3C94B060" w14:textId="15E9107C" w:rsidR="00D00688" w:rsidRPr="005E32F7" w:rsidRDefault="00D00688" w:rsidP="00D2452E">
      <w:pPr>
        <w:pStyle w:val="ConsPlusNormal"/>
        <w:numPr>
          <w:ilvl w:val="2"/>
          <w:numId w:val="40"/>
        </w:numPr>
        <w:ind w:left="0" w:firstLine="0"/>
        <w:jc w:val="both"/>
        <w:rPr>
          <w:i w:val="0"/>
        </w:rPr>
      </w:pPr>
      <w:r w:rsidRPr="005E32F7">
        <w:rPr>
          <w:i w:val="0"/>
        </w:rPr>
        <w:t xml:space="preserve">Стороны особо отмечают, что Заказчик на свое усмотрение принимает решение о выдаче или отказе в выдаче </w:t>
      </w:r>
      <w:r w:rsidR="00E31764" w:rsidRPr="005E32F7">
        <w:rPr>
          <w:i w:val="0"/>
        </w:rPr>
        <w:t>Исполнителю</w:t>
      </w:r>
      <w:r w:rsidRPr="005E32F7">
        <w:rPr>
          <w:i w:val="0"/>
        </w:rPr>
        <w:t xml:space="preserve"> согласия на заключение каких-либо из вышеуказанных сделок и (или) на снятие установленных выше ограничений, и никакие положения Договора не будут расцениваться Сторонами как обязывающие Заказчика выдать такое согласие.</w:t>
      </w:r>
    </w:p>
    <w:p w14:paraId="2F3F278C" w14:textId="08FB6840" w:rsidR="00D00688" w:rsidRPr="005E32F7" w:rsidRDefault="00D00688" w:rsidP="00D2452E">
      <w:pPr>
        <w:pStyle w:val="ConsPlusNormal"/>
        <w:numPr>
          <w:ilvl w:val="2"/>
          <w:numId w:val="40"/>
        </w:numPr>
        <w:ind w:left="0" w:firstLine="0"/>
        <w:jc w:val="both"/>
        <w:rPr>
          <w:i w:val="0"/>
        </w:rPr>
      </w:pPr>
      <w:r w:rsidRPr="005E32F7">
        <w:rPr>
          <w:i w:val="0"/>
        </w:rPr>
        <w:t xml:space="preserve">В случае нарушения вышеуказанных ограничений, в том числе заключения сделок, без письменного согласия Заказчика, </w:t>
      </w:r>
      <w:r w:rsidR="00F67C76" w:rsidRPr="005E32F7">
        <w:rPr>
          <w:i w:val="0"/>
        </w:rPr>
        <w:t xml:space="preserve">Исполнитель </w:t>
      </w:r>
      <w:r w:rsidRPr="005E32F7">
        <w:rPr>
          <w:i w:val="0"/>
        </w:rPr>
        <w:t xml:space="preserve"> обязан выплатить Заказчику штраф в размере, равном сумме (стоимости) уступленных, обремененных прав (требований) или имущественных прав в отношении Результата </w:t>
      </w:r>
      <w:r w:rsidR="00CE4032" w:rsidRPr="005E32F7">
        <w:rPr>
          <w:i w:val="0"/>
        </w:rPr>
        <w:t>оказанных Услуг</w:t>
      </w:r>
      <w:r w:rsidRPr="005E32F7">
        <w:rPr>
          <w:i w:val="0"/>
        </w:rPr>
        <w:t xml:space="preserve"> по такой сделке, а в случае невозможности определить сумму (стоимость) уступленных, обремененных прав (требований) или имущественных прав в отношении Результата</w:t>
      </w:r>
      <w:r w:rsidR="00CE4032" w:rsidRPr="005E32F7">
        <w:rPr>
          <w:i w:val="0"/>
        </w:rPr>
        <w:t xml:space="preserve"> оказанных</w:t>
      </w:r>
      <w:r w:rsidRPr="005E32F7">
        <w:rPr>
          <w:i w:val="0"/>
        </w:rPr>
        <w:t xml:space="preserve"> </w:t>
      </w:r>
      <w:r w:rsidR="00CE4032" w:rsidRPr="005E32F7">
        <w:rPr>
          <w:i w:val="0"/>
        </w:rPr>
        <w:t>Услуг</w:t>
      </w:r>
      <w:r w:rsidRPr="005E32F7">
        <w:rPr>
          <w:i w:val="0"/>
        </w:rPr>
        <w:t xml:space="preserve">, штраф составляет </w:t>
      </w:r>
      <w:permStart w:id="1763465534" w:edGrp="everyone"/>
      <w:r w:rsidRPr="005E32F7">
        <w:rPr>
          <w:i w:val="0"/>
        </w:rPr>
        <w:t xml:space="preserve">10 %(десять процентов) от </w:t>
      </w:r>
      <w:r w:rsidR="00A2747E" w:rsidRPr="005E32F7">
        <w:rPr>
          <w:i w:val="0"/>
        </w:rPr>
        <w:t>Цены Услуг</w:t>
      </w:r>
      <w:r w:rsidRPr="005E32F7">
        <w:rPr>
          <w:i w:val="0"/>
        </w:rPr>
        <w:t>.</w:t>
      </w:r>
      <w:permEnd w:id="1763465534"/>
    </w:p>
    <w:p w14:paraId="24DCE314" w14:textId="77777777" w:rsidR="00D00688" w:rsidRPr="005E32F7" w:rsidRDefault="00D00688" w:rsidP="00D2452E">
      <w:pPr>
        <w:pStyle w:val="ConsPlusNormal"/>
        <w:numPr>
          <w:ilvl w:val="1"/>
          <w:numId w:val="40"/>
        </w:numPr>
        <w:ind w:left="0" w:firstLine="0"/>
        <w:jc w:val="both"/>
        <w:rPr>
          <w:i w:val="0"/>
        </w:rPr>
      </w:pPr>
      <w:r w:rsidRPr="005E32F7">
        <w:rPr>
          <w:i w:val="0"/>
        </w:rPr>
        <w:t xml:space="preserve">Информация, указанная в настоящей статье Договора, не является конфиденциальной, за сообщение заинтересованным третьим лицам о наличии ограничений прав </w:t>
      </w:r>
      <w:r w:rsidR="00E31764" w:rsidRPr="005E32F7">
        <w:rPr>
          <w:i w:val="0"/>
        </w:rPr>
        <w:t>Исполнителя</w:t>
      </w:r>
      <w:r w:rsidRPr="005E32F7">
        <w:rPr>
          <w:i w:val="0"/>
        </w:rPr>
        <w:t xml:space="preserve"> в соответствии с настоящей статьей Договора, к </w:t>
      </w:r>
      <w:r w:rsidR="00E31764" w:rsidRPr="005E32F7">
        <w:rPr>
          <w:i w:val="0"/>
        </w:rPr>
        <w:t>Исполнителю</w:t>
      </w:r>
      <w:r w:rsidRPr="005E32F7">
        <w:rPr>
          <w:i w:val="0"/>
        </w:rPr>
        <w:t xml:space="preserve"> не будет применяться ответственность, установленная Договором.</w:t>
      </w:r>
    </w:p>
    <w:p w14:paraId="4900391A" w14:textId="77777777" w:rsidR="00D00688" w:rsidRPr="005E32F7" w:rsidRDefault="00D00688" w:rsidP="00D2452E">
      <w:pPr>
        <w:pStyle w:val="ConsPlusNormal"/>
        <w:numPr>
          <w:ilvl w:val="1"/>
          <w:numId w:val="40"/>
        </w:numPr>
        <w:ind w:left="0" w:firstLine="0"/>
        <w:jc w:val="both"/>
        <w:rPr>
          <w:i w:val="0"/>
        </w:rPr>
      </w:pPr>
      <w:permStart w:id="1831936631" w:edGrp="everyone"/>
      <w:r w:rsidRPr="005E32F7">
        <w:rPr>
          <w:i w:val="0"/>
        </w:rPr>
        <w:t xml:space="preserve">Заказчик вправе уступить или заложить права (требования) к </w:t>
      </w:r>
      <w:r w:rsidR="00E31764" w:rsidRPr="005E32F7">
        <w:rPr>
          <w:i w:val="0"/>
        </w:rPr>
        <w:t>Исполнителю</w:t>
      </w:r>
      <w:r w:rsidRPr="005E32F7">
        <w:rPr>
          <w:i w:val="0"/>
        </w:rPr>
        <w:t xml:space="preserve"> по Договору без согласия </w:t>
      </w:r>
      <w:r w:rsidR="00E31764" w:rsidRPr="005E32F7">
        <w:rPr>
          <w:i w:val="0"/>
        </w:rPr>
        <w:t>Исполнителя</w:t>
      </w:r>
      <w:r w:rsidRPr="005E32F7">
        <w:rPr>
          <w:i w:val="0"/>
        </w:rPr>
        <w:t xml:space="preserve"> на такую уступку.</w:t>
      </w:r>
    </w:p>
    <w:p w14:paraId="289B752F" w14:textId="77777777" w:rsidR="00070975" w:rsidRPr="005E32F7" w:rsidRDefault="00D00688" w:rsidP="00D2452E">
      <w:pPr>
        <w:pStyle w:val="ConsPlusNormal"/>
        <w:numPr>
          <w:ilvl w:val="1"/>
          <w:numId w:val="40"/>
        </w:numPr>
        <w:ind w:left="0" w:firstLine="0"/>
        <w:jc w:val="both"/>
        <w:rPr>
          <w:i w:val="0"/>
        </w:rPr>
      </w:pPr>
      <w:r w:rsidRPr="005E32F7">
        <w:rPr>
          <w:i w:val="0"/>
        </w:rPr>
        <w:t xml:space="preserve">Заказчик вправе перевести права и обязательства Заказчика по Договору (произвести замену стороны – Заказчика в Договоре) на третье лицо, </w:t>
      </w:r>
      <w:r w:rsidR="00F67C76" w:rsidRPr="005E32F7">
        <w:rPr>
          <w:i w:val="0"/>
        </w:rPr>
        <w:t xml:space="preserve">Исполнитель </w:t>
      </w:r>
      <w:r w:rsidRPr="005E32F7">
        <w:rPr>
          <w:i w:val="0"/>
        </w:rPr>
        <w:t xml:space="preserve"> настоящим выражает согласие (заранее выданный акцепт) на замену стороны – Заказчика в Договоре на третье лицо. С момента получения </w:t>
      </w:r>
      <w:r w:rsidR="00E31764" w:rsidRPr="005E32F7">
        <w:rPr>
          <w:i w:val="0"/>
        </w:rPr>
        <w:t>Исполнителем</w:t>
      </w:r>
      <w:r w:rsidRPr="005E32F7">
        <w:rPr>
          <w:i w:val="0"/>
        </w:rPr>
        <w:t xml:space="preserve"> соответствующего уведомления от Заказчика Договор считается измененным в соответствующей части, а права и обязательства по Договору считаются переданными третьему лицу, если иной срок не указан в уведомлении.</w:t>
      </w:r>
    </w:p>
    <w:permEnd w:id="1831936631"/>
    <w:p w14:paraId="6EEB64A3" w14:textId="77777777" w:rsidR="008A1990" w:rsidRPr="005E32F7" w:rsidRDefault="008A1990" w:rsidP="00D2452E">
      <w:pPr>
        <w:pStyle w:val="ConsPlusNormal"/>
        <w:jc w:val="both"/>
        <w:rPr>
          <w:i w:val="0"/>
        </w:rPr>
      </w:pPr>
    </w:p>
    <w:p w14:paraId="1130FCD8" w14:textId="779508A5" w:rsidR="00241973" w:rsidRPr="005E32F7" w:rsidRDefault="00241973" w:rsidP="00241973">
      <w:pPr>
        <w:pStyle w:val="30"/>
        <w:keepNext w:val="0"/>
        <w:keepLines w:val="0"/>
        <w:widowControl w:val="0"/>
        <w:numPr>
          <w:ilvl w:val="0"/>
          <w:numId w:val="40"/>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iCs/>
          <w:color w:val="auto"/>
          <w:sz w:val="20"/>
          <w:szCs w:val="20"/>
        </w:rPr>
        <w:t>Юридически значимые сообщения</w:t>
      </w:r>
      <w:r w:rsidRPr="005E32F7">
        <w:rPr>
          <w:rFonts w:ascii="Tahoma" w:hAnsi="Tahoma" w:cs="Tahoma"/>
          <w:color w:val="auto"/>
          <w:sz w:val="20"/>
          <w:szCs w:val="20"/>
        </w:rPr>
        <w:t xml:space="preserve"> </w:t>
      </w:r>
    </w:p>
    <w:p w14:paraId="1F60A537" w14:textId="0A8FAAF2" w:rsidR="00241973" w:rsidRPr="005E32F7" w:rsidRDefault="00241973" w:rsidP="00241973">
      <w:pPr>
        <w:pStyle w:val="ConsPlusNormal"/>
        <w:numPr>
          <w:ilvl w:val="1"/>
          <w:numId w:val="40"/>
        </w:numPr>
        <w:ind w:left="0" w:right="-56" w:firstLine="0"/>
        <w:jc w:val="both"/>
        <w:rPr>
          <w:i w:val="0"/>
        </w:rPr>
      </w:pPr>
      <w:r w:rsidRPr="005E32F7">
        <w:rPr>
          <w:i w:val="0"/>
        </w:rPr>
        <w:t>Любые юридически значимые сообщения, в т.ч. заявления, уведомления, извещения, требования, с которыми закон или Договор связывают гражданско-правовые последствия для другой Стороны (далее по тексту – «Сообщения»), и иные сообщения  или документы, направляемые Сторонами в соответствии с Договором, должны быть оформлены в письменном виде,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при необходимости, печатью Стороны.</w:t>
      </w:r>
    </w:p>
    <w:p w14:paraId="59AEF20A" w14:textId="77777777" w:rsidR="00241973" w:rsidRPr="005E32F7" w:rsidRDefault="00241973" w:rsidP="00241973">
      <w:pPr>
        <w:pStyle w:val="ConsPlusNormal"/>
        <w:numPr>
          <w:ilvl w:val="1"/>
          <w:numId w:val="40"/>
        </w:numPr>
        <w:tabs>
          <w:tab w:val="num" w:pos="0"/>
        </w:tabs>
        <w:ind w:left="0" w:right="-56" w:firstLine="0"/>
        <w:jc w:val="both"/>
        <w:rPr>
          <w:i w:val="0"/>
        </w:rPr>
      </w:pPr>
      <w:r w:rsidRPr="005E32F7">
        <w:rPr>
          <w:i w:val="0"/>
        </w:rPr>
        <w:t xml:space="preserve">Сообщения будут считаться направленными надлежащим образом, если они направлены одним из способов: заказным письмом с уведомлением, ценным письмом с описью вложения, курьерской или авиа </w:t>
      </w:r>
      <w:r w:rsidRPr="005E32F7">
        <w:rPr>
          <w:i w:val="0"/>
        </w:rPr>
        <w:lastRenderedPageBreak/>
        <w:t>почтой, посредством электронной почты (в случаях, если направление Сообщений или отдельных видов Сообщений посредством электронной почты прямо предусмотрено Договором), или доставлены лично с получением под расписку «из рук в руки» соответствующими должностными лицами по адресам, указанным Сторонами в Договоре для направления корреспонденции, и влекут для Стороны-адресата гражданско-правовые последствия с момента доставки соответствующего Сообщения, если в Сообщении или условиями Договора не предусмотрена иная. Иные способы направления Сообщений могут быть предусмотрены Договором.</w:t>
      </w:r>
    </w:p>
    <w:p w14:paraId="27885947" w14:textId="77777777" w:rsidR="00241973" w:rsidRPr="005E32F7" w:rsidRDefault="00241973" w:rsidP="00241973">
      <w:pPr>
        <w:pStyle w:val="ConsPlusNormal"/>
        <w:numPr>
          <w:ilvl w:val="1"/>
          <w:numId w:val="40"/>
        </w:numPr>
        <w:tabs>
          <w:tab w:val="num" w:pos="0"/>
        </w:tabs>
        <w:ind w:left="0" w:right="-56" w:firstLine="0"/>
        <w:jc w:val="both"/>
        <w:rPr>
          <w:rFonts w:eastAsia="Times New Roman"/>
          <w:i w:val="0"/>
        </w:rPr>
      </w:pPr>
      <w:r w:rsidRPr="005E32F7">
        <w:rPr>
          <w:i w:val="0"/>
        </w:rPr>
        <w:t>Сообщение, направленное заказным письмом, ценным письмом с описью вложения, авиапочтой, курьерской почтой, считается доставленным (полученным) Стороной-адресатом в день подписи уполномоченного представителя Стороны-адресата на почтовом уведомлении/квитанции или проставления почтовой или курьерской службой отметки, свидетельствующей о получении адресатом.</w:t>
      </w:r>
    </w:p>
    <w:p w14:paraId="34D5C4FF" w14:textId="77777777" w:rsidR="00241973" w:rsidRPr="005E32F7" w:rsidRDefault="00241973" w:rsidP="00241973">
      <w:pPr>
        <w:pStyle w:val="ConsPlusNormal"/>
        <w:numPr>
          <w:ilvl w:val="1"/>
          <w:numId w:val="40"/>
        </w:numPr>
        <w:tabs>
          <w:tab w:val="num" w:pos="0"/>
        </w:tabs>
        <w:ind w:left="0" w:right="-56" w:firstLine="0"/>
        <w:jc w:val="both"/>
        <w:rPr>
          <w:rFonts w:eastAsia="Times New Roman"/>
          <w:i w:val="0"/>
        </w:rPr>
      </w:pPr>
      <w:r w:rsidRPr="005E32F7">
        <w:rPr>
          <w:i w:val="0"/>
        </w:rPr>
        <w:t>Сообщение, переданное «из рук в руки», считается доставленным (полученным) в день подписи уполномоченного представителя Стороны-адресата на копии оригинала Сообщения/в реестре документов, либо проставления штампа Стороны-адресата и подписи уполномоченного представителя данной Стороны на копии оригинала Сообщения/в реестре документов.</w:t>
      </w:r>
    </w:p>
    <w:p w14:paraId="07F33A11" w14:textId="77777777" w:rsidR="00241973" w:rsidRPr="005E32F7" w:rsidRDefault="00241973" w:rsidP="00241973">
      <w:pPr>
        <w:pStyle w:val="ConsPlusNormal"/>
        <w:numPr>
          <w:ilvl w:val="1"/>
          <w:numId w:val="40"/>
        </w:numPr>
        <w:tabs>
          <w:tab w:val="num" w:pos="0"/>
        </w:tabs>
        <w:ind w:left="0" w:right="-56" w:firstLine="0"/>
        <w:jc w:val="both"/>
        <w:rPr>
          <w:rFonts w:eastAsia="Times New Roman"/>
          <w:i w:val="0"/>
        </w:rPr>
      </w:pPr>
      <w:r w:rsidRPr="005E32F7">
        <w:rPr>
          <w:i w:val="0"/>
        </w:rPr>
        <w:t>Сообщения, направленные с помощью электронной почты, когда такой способ направления прямо предусмотрен Договором, считаются доставленными (полученными), если Сторона-адресат уведомила Сторону–отправителя любым допустимым, в соответствии с Договором, способом о получении такого Сообщения (таким уведомлением является также уведомление системы о доставке Сообщения), если иное не предусмотрено Договором.</w:t>
      </w:r>
    </w:p>
    <w:p w14:paraId="19073FF9" w14:textId="77777777" w:rsidR="00241973" w:rsidRPr="005E32F7" w:rsidRDefault="00241973" w:rsidP="00241973">
      <w:pPr>
        <w:pStyle w:val="ConsPlusNormal"/>
        <w:numPr>
          <w:ilvl w:val="1"/>
          <w:numId w:val="40"/>
        </w:numPr>
        <w:tabs>
          <w:tab w:val="num" w:pos="0"/>
          <w:tab w:val="left" w:pos="284"/>
        </w:tabs>
        <w:ind w:left="0" w:firstLine="0"/>
        <w:jc w:val="both"/>
        <w:rPr>
          <w:i w:val="0"/>
        </w:rPr>
      </w:pPr>
      <w:r w:rsidRPr="005E32F7">
        <w:rPr>
          <w:i w:val="0"/>
        </w:rPr>
        <w:t>При отсутствии подтверждения получения посредством электронной почты Сообщения Стороной-адресатом, без ущерба для действительности таких Сообщений не позднее 3 (Трёх) дней после совершения такого отправления оригинал Сообщения на бумажном носителе должен быть направлен Стороной-отправителем в адрес Стороны-адресата одним из способов: заказным письмом с уведомлением, ценным письмом с описью вложения, авиапочтой, курьерской почтой, либо вручён «из рук в руки» представителем Стороны-отправителя представителю Стороны-адресата с письменным подтверждением получения оригинала Сообщения, если иное не предусмотрено Договором.</w:t>
      </w:r>
    </w:p>
    <w:p w14:paraId="462DE3DC" w14:textId="77777777" w:rsidR="00241973" w:rsidRPr="005E32F7" w:rsidRDefault="00241973" w:rsidP="00241973">
      <w:pPr>
        <w:pStyle w:val="ConsPlusNormal"/>
        <w:numPr>
          <w:ilvl w:val="1"/>
          <w:numId w:val="40"/>
        </w:numPr>
        <w:tabs>
          <w:tab w:val="num" w:pos="0"/>
        </w:tabs>
        <w:ind w:left="0" w:right="-56" w:firstLine="0"/>
        <w:jc w:val="both"/>
        <w:rPr>
          <w:rFonts w:eastAsia="Times New Roman"/>
          <w:i w:val="0"/>
        </w:rPr>
      </w:pPr>
      <w:r w:rsidRPr="005E32F7">
        <w:rPr>
          <w:i w:val="0"/>
        </w:rPr>
        <w:t>Любое Сообщение, направленное в рабочее время с помощью электронной почты, считается доставленным Стороне-адресату в день направления этого Сообщения по электронной почте, при условии подтверждения Стороной–адресатом получения такого Сообщения в соответствии с абзацем 1 настоящего пункта или направления Стороне-адресату письменного оригинала соответствующего Сообщения в соответствии с абзацем 2 настоящего пункта; если иное не предусмотрено Договором.</w:t>
      </w:r>
    </w:p>
    <w:p w14:paraId="698B55CC" w14:textId="77777777" w:rsidR="00241973" w:rsidRPr="005E32F7" w:rsidRDefault="00241973" w:rsidP="00241973">
      <w:pPr>
        <w:pStyle w:val="ConsPlusNormal"/>
        <w:numPr>
          <w:ilvl w:val="1"/>
          <w:numId w:val="40"/>
        </w:numPr>
        <w:tabs>
          <w:tab w:val="num" w:pos="0"/>
        </w:tabs>
        <w:ind w:left="0" w:right="-56" w:firstLine="0"/>
        <w:jc w:val="both"/>
        <w:rPr>
          <w:rFonts w:eastAsia="Times New Roman"/>
          <w:i w:val="0"/>
        </w:rPr>
      </w:pPr>
      <w:r w:rsidRPr="005E32F7">
        <w:rPr>
          <w:i w:val="0"/>
        </w:rPr>
        <w:t>Если Сообщение доставлено Стороне-адресату после окончания рабочего дня либо в выходной, или праздничный день, такое Сообщение будет считаться доставленным на следующий рабочий день.</w:t>
      </w:r>
    </w:p>
    <w:p w14:paraId="21675C03" w14:textId="77777777" w:rsidR="00241973" w:rsidRPr="005E32F7" w:rsidRDefault="00241973" w:rsidP="00241973">
      <w:pPr>
        <w:pStyle w:val="afffa"/>
        <w:numPr>
          <w:ilvl w:val="1"/>
          <w:numId w:val="40"/>
        </w:numPr>
        <w:tabs>
          <w:tab w:val="num" w:pos="0"/>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Если Сообщение, направленное Стороной-отправителем по последнему известному ей адресу Стороны-адресата, вернулось, то такое Сообщение считается полученным Стороной-адресатом в день проставления почтовой или курьерской службой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её проставления определить невозможно – то день получения Стороной-отправителем возвращённого Сообщения.</w:t>
      </w:r>
    </w:p>
    <w:p w14:paraId="15419DF5" w14:textId="77777777" w:rsidR="00241973" w:rsidRPr="005E32F7" w:rsidRDefault="00241973" w:rsidP="00241973">
      <w:pPr>
        <w:pStyle w:val="afffa"/>
        <w:numPr>
          <w:ilvl w:val="1"/>
          <w:numId w:val="40"/>
        </w:numPr>
        <w:tabs>
          <w:tab w:val="num" w:pos="0"/>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Сообщение считается доставленным и в тех случаях, если оно поступило Стороне-адресату по указанным в Договоре адресам, но по обстоятельствам, зависящим от нее, не было ей вручено или Сторона-адресат не ознакомилась с ним.</w:t>
      </w:r>
    </w:p>
    <w:p w14:paraId="115582B1" w14:textId="77777777" w:rsidR="00241973" w:rsidRPr="005E32F7" w:rsidRDefault="00241973" w:rsidP="00241973">
      <w:pPr>
        <w:pStyle w:val="afffa"/>
        <w:numPr>
          <w:ilvl w:val="1"/>
          <w:numId w:val="40"/>
        </w:numPr>
        <w:tabs>
          <w:tab w:val="num" w:pos="0"/>
        </w:tabs>
        <w:autoSpaceDE w:val="0"/>
        <w:autoSpaceDN w:val="0"/>
        <w:adjustRightInd w:val="0"/>
        <w:spacing w:after="0" w:line="240" w:lineRule="auto"/>
        <w:ind w:left="0" w:firstLine="0"/>
        <w:jc w:val="both"/>
        <w:rPr>
          <w:rFonts w:ascii="Tahoma" w:hAnsi="Tahoma" w:cs="Tahoma"/>
          <w:szCs w:val="20"/>
        </w:rPr>
      </w:pPr>
      <w:r w:rsidRPr="005E32F7">
        <w:rPr>
          <w:rFonts w:ascii="Tahoma" w:hAnsi="Tahoma" w:cs="Tahoma"/>
          <w:szCs w:val="20"/>
        </w:rPr>
        <w:t>В случае изменения реквизитов, местонахождения, в т.ч. предусмотренного Договором адреса для направления юридически значимых сообщений, Сторона обязана незамедлительно известить об этом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18838D1B" w14:textId="77777777" w:rsidR="00241973" w:rsidRPr="005E32F7" w:rsidRDefault="00241973" w:rsidP="00241973">
      <w:pPr>
        <w:pStyle w:val="afffa"/>
        <w:tabs>
          <w:tab w:val="num" w:pos="0"/>
        </w:tabs>
        <w:spacing w:after="0" w:line="240" w:lineRule="auto"/>
        <w:ind w:left="0"/>
        <w:jc w:val="both"/>
        <w:rPr>
          <w:rFonts w:ascii="Tahoma" w:hAnsi="Tahoma" w:cs="Tahoma"/>
        </w:rPr>
      </w:pPr>
      <w:r w:rsidRPr="005E32F7">
        <w:rPr>
          <w:rFonts w:ascii="Tahoma" w:hAnsi="Tahoma" w:cs="Tahoma"/>
        </w:rPr>
        <w:t>12.12. Юридически значимые сообщения направляются по следующим адресам:</w:t>
      </w:r>
    </w:p>
    <w:p w14:paraId="09C8FF42" w14:textId="422CE74C" w:rsidR="00241973" w:rsidRPr="005E32F7" w:rsidRDefault="00241973" w:rsidP="00241973">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5E32F7">
        <w:rPr>
          <w:rFonts w:ascii="Tahoma" w:hAnsi="Tahoma" w:cs="Tahoma"/>
        </w:rPr>
        <w:t>12.12.1</w:t>
      </w:r>
      <w:permStart w:id="1368074237" w:edGrp="everyone"/>
      <w:r w:rsidRPr="005E32F7">
        <w:rPr>
          <w:rFonts w:ascii="Tahoma" w:hAnsi="Tahoma" w:cs="Tahoma"/>
        </w:rPr>
        <w:t xml:space="preserve">. Заказчику: </w:t>
      </w:r>
      <w:r w:rsidRPr="005E32F7">
        <w:rPr>
          <w:rFonts w:ascii="Tahoma" w:hAnsi="Tahoma" w:cs="Tahoma"/>
          <w:spacing w:val="-3"/>
        </w:rPr>
        <w:t xml:space="preserve">адрес для направления корреспонденции: </w:t>
      </w:r>
      <w:r w:rsidR="00B431AB">
        <w:rPr>
          <w:rFonts w:ascii="Tahoma" w:hAnsi="Tahoma" w:cs="Tahoma"/>
          <w:spacing w:val="3"/>
        </w:rPr>
        <w:t>г. Екатеринбург, ул. Кузнечная, 92</w:t>
      </w:r>
    </w:p>
    <w:p w14:paraId="7EF52E29" w14:textId="4F534B28" w:rsidR="00241973" w:rsidRPr="005E32F7" w:rsidRDefault="00241973" w:rsidP="00241973">
      <w:pPr>
        <w:pStyle w:val="afffa"/>
        <w:tabs>
          <w:tab w:val="num" w:pos="0"/>
        </w:tabs>
        <w:overflowPunct w:val="0"/>
        <w:autoSpaceDE w:val="0"/>
        <w:autoSpaceDN w:val="0"/>
        <w:adjustRightInd w:val="0"/>
        <w:spacing w:after="0" w:line="240" w:lineRule="auto"/>
        <w:ind w:left="0"/>
        <w:jc w:val="both"/>
        <w:textAlignment w:val="baseline"/>
        <w:rPr>
          <w:rFonts w:ascii="Tahoma" w:hAnsi="Tahoma" w:cs="Tahoma"/>
        </w:rPr>
      </w:pPr>
      <w:r w:rsidRPr="005E32F7">
        <w:rPr>
          <w:rFonts w:ascii="Tahoma" w:hAnsi="Tahoma" w:cs="Tahoma"/>
        </w:rPr>
        <w:t xml:space="preserve">12.12.2. Исполнителю: </w:t>
      </w:r>
      <w:r w:rsidRPr="005E32F7">
        <w:rPr>
          <w:rFonts w:ascii="Tahoma" w:hAnsi="Tahoma" w:cs="Tahoma"/>
          <w:spacing w:val="-3"/>
        </w:rPr>
        <w:t xml:space="preserve">адрес для направления корреспонденции: </w:t>
      </w:r>
      <w:r w:rsidR="0048313C">
        <w:rPr>
          <w:rFonts w:ascii="Tahoma" w:eastAsia="Calibri" w:hAnsi="Tahoma" w:cs="Tahoma"/>
          <w:szCs w:val="20"/>
          <w:lang w:eastAsia="en-US"/>
        </w:rPr>
        <w:t>_______________________________________</w:t>
      </w:r>
    </w:p>
    <w:p w14:paraId="1EF8DB06" w14:textId="77777777" w:rsidR="00241973" w:rsidRPr="005E32F7" w:rsidRDefault="00241973" w:rsidP="00241973">
      <w:pPr>
        <w:pStyle w:val="afffa"/>
        <w:tabs>
          <w:tab w:val="num" w:pos="0"/>
        </w:tabs>
        <w:spacing w:after="0" w:line="240" w:lineRule="auto"/>
        <w:ind w:left="0"/>
        <w:jc w:val="both"/>
        <w:rPr>
          <w:rFonts w:ascii="Tahoma" w:hAnsi="Tahoma" w:cs="Tahoma"/>
        </w:rPr>
      </w:pPr>
      <w:r w:rsidRPr="005E32F7">
        <w:rPr>
          <w:rFonts w:ascii="Tahoma" w:hAnsi="Tahoma" w:cs="Tahoma"/>
        </w:rPr>
        <w:t>12.13. В случаях, когда настоящим Договором прямо предусмотрено направление документов или сообщений по электронной почте, Стороны руководствуются следующими адресами:</w:t>
      </w:r>
    </w:p>
    <w:p w14:paraId="4BF74008" w14:textId="77777777" w:rsidR="00241973" w:rsidRPr="005E32F7" w:rsidRDefault="00241973" w:rsidP="00241973">
      <w:pPr>
        <w:pStyle w:val="afffa"/>
        <w:tabs>
          <w:tab w:val="num" w:pos="0"/>
        </w:tabs>
        <w:overflowPunct w:val="0"/>
        <w:autoSpaceDE w:val="0"/>
        <w:autoSpaceDN w:val="0"/>
        <w:adjustRightInd w:val="0"/>
        <w:spacing w:after="0" w:line="240" w:lineRule="auto"/>
        <w:ind w:left="0"/>
        <w:textAlignment w:val="baseline"/>
        <w:rPr>
          <w:rFonts w:ascii="Tahoma" w:hAnsi="Tahoma" w:cs="Tahoma"/>
          <w:spacing w:val="-3"/>
        </w:rPr>
      </w:pPr>
      <w:r w:rsidRPr="005E32F7">
        <w:rPr>
          <w:rFonts w:ascii="Tahoma" w:hAnsi="Tahoma" w:cs="Tahoma"/>
        </w:rPr>
        <w:t>Заказчика:</w:t>
      </w:r>
      <w:r w:rsidRPr="005E32F7">
        <w:rPr>
          <w:rFonts w:ascii="Tahoma" w:hAnsi="Tahoma" w:cs="Tahoma"/>
          <w:spacing w:val="-3"/>
        </w:rPr>
        <w:t xml:space="preserve"> </w:t>
      </w:r>
    </w:p>
    <w:p w14:paraId="67605E5A" w14:textId="130929C0" w:rsidR="00241973" w:rsidRPr="007D25C5" w:rsidRDefault="00241973" w:rsidP="00241973">
      <w:pPr>
        <w:pStyle w:val="afffa"/>
        <w:tabs>
          <w:tab w:val="num" w:pos="0"/>
        </w:tabs>
        <w:overflowPunct w:val="0"/>
        <w:autoSpaceDE w:val="0"/>
        <w:autoSpaceDN w:val="0"/>
        <w:adjustRightInd w:val="0"/>
        <w:spacing w:after="0" w:line="240" w:lineRule="auto"/>
        <w:ind w:left="0"/>
        <w:textAlignment w:val="baseline"/>
        <w:rPr>
          <w:rFonts w:ascii="Tahoma" w:hAnsi="Tahoma" w:cs="Tahoma"/>
          <w:szCs w:val="20"/>
        </w:rPr>
      </w:pPr>
      <w:r w:rsidRPr="005E32F7">
        <w:rPr>
          <w:rFonts w:ascii="Tahoma" w:hAnsi="Tahoma" w:cs="Tahoma"/>
          <w:spacing w:val="-3"/>
          <w:szCs w:val="20"/>
          <w:lang w:val="en-US"/>
        </w:rPr>
        <w:t>E</w:t>
      </w:r>
      <w:r w:rsidRPr="007D25C5">
        <w:rPr>
          <w:rFonts w:ascii="Tahoma" w:hAnsi="Tahoma" w:cs="Tahoma"/>
          <w:spacing w:val="-3"/>
          <w:szCs w:val="20"/>
        </w:rPr>
        <w:t>-</w:t>
      </w:r>
      <w:r w:rsidRPr="005E32F7">
        <w:rPr>
          <w:rFonts w:ascii="Tahoma" w:hAnsi="Tahoma" w:cs="Tahoma"/>
          <w:spacing w:val="-3"/>
          <w:szCs w:val="20"/>
          <w:lang w:val="en-US"/>
        </w:rPr>
        <w:t>mail</w:t>
      </w:r>
      <w:r w:rsidRPr="007D25C5">
        <w:rPr>
          <w:rFonts w:ascii="Tahoma" w:hAnsi="Tahoma" w:cs="Tahoma"/>
          <w:spacing w:val="-3"/>
          <w:szCs w:val="20"/>
        </w:rPr>
        <w:t xml:space="preserve">: </w:t>
      </w:r>
      <w:r w:rsidR="00B431AB">
        <w:rPr>
          <w:rFonts w:ascii="Tahoma" w:hAnsi="Tahoma" w:cs="Tahoma"/>
          <w:lang w:val="en-US"/>
        </w:rPr>
        <w:t>Anton</w:t>
      </w:r>
      <w:r w:rsidR="00B431AB" w:rsidRPr="007D25C5">
        <w:rPr>
          <w:rFonts w:ascii="Tahoma" w:hAnsi="Tahoma" w:cs="Tahoma"/>
        </w:rPr>
        <w:t>.</w:t>
      </w:r>
      <w:r w:rsidR="00B431AB">
        <w:rPr>
          <w:rFonts w:ascii="Tahoma" w:hAnsi="Tahoma" w:cs="Tahoma"/>
          <w:lang w:val="en-US"/>
        </w:rPr>
        <w:t>Shevnin</w:t>
      </w:r>
      <w:r w:rsidR="00B431AB" w:rsidRPr="007D25C5">
        <w:rPr>
          <w:rFonts w:ascii="Tahoma" w:hAnsi="Tahoma" w:cs="Tahoma"/>
        </w:rPr>
        <w:t>@</w:t>
      </w:r>
      <w:r w:rsidR="00B431AB" w:rsidRPr="00B06E19">
        <w:rPr>
          <w:rFonts w:ascii="Tahoma" w:hAnsi="Tahoma" w:cs="Tahoma"/>
          <w:lang w:val="en-US"/>
        </w:rPr>
        <w:t>esplus</w:t>
      </w:r>
      <w:r w:rsidR="00B431AB" w:rsidRPr="007D25C5">
        <w:rPr>
          <w:rFonts w:ascii="Tahoma" w:hAnsi="Tahoma" w:cs="Tahoma"/>
        </w:rPr>
        <w:t>.</w:t>
      </w:r>
      <w:r w:rsidR="00B431AB" w:rsidRPr="00B06E19">
        <w:rPr>
          <w:rFonts w:ascii="Tahoma" w:hAnsi="Tahoma" w:cs="Tahoma"/>
          <w:lang w:val="en-US"/>
        </w:rPr>
        <w:t>ru</w:t>
      </w:r>
      <w:r w:rsidRPr="007D25C5">
        <w:rPr>
          <w:rFonts w:ascii="Tahoma" w:hAnsi="Tahoma" w:cs="Tahoma"/>
          <w:szCs w:val="20"/>
        </w:rPr>
        <w:t>;</w:t>
      </w:r>
    </w:p>
    <w:p w14:paraId="77108EAA" w14:textId="230C372F" w:rsidR="00241973" w:rsidRPr="005E32F7" w:rsidRDefault="005E32F7" w:rsidP="00241973">
      <w:pPr>
        <w:pStyle w:val="afffa"/>
        <w:tabs>
          <w:tab w:val="num" w:pos="0"/>
        </w:tabs>
        <w:overflowPunct w:val="0"/>
        <w:autoSpaceDE w:val="0"/>
        <w:autoSpaceDN w:val="0"/>
        <w:adjustRightInd w:val="0"/>
        <w:spacing w:after="0" w:line="240" w:lineRule="auto"/>
        <w:ind w:left="0"/>
        <w:textAlignment w:val="baseline"/>
        <w:rPr>
          <w:rFonts w:ascii="Tahoma" w:hAnsi="Tahoma" w:cs="Tahoma"/>
        </w:rPr>
      </w:pPr>
      <w:r>
        <w:rPr>
          <w:rFonts w:ascii="Tahoma" w:hAnsi="Tahoma" w:cs="Tahoma"/>
        </w:rPr>
        <w:t>Исполнителя</w:t>
      </w:r>
      <w:r w:rsidR="00241973" w:rsidRPr="005E32F7">
        <w:rPr>
          <w:rFonts w:ascii="Tahoma" w:hAnsi="Tahoma" w:cs="Tahoma"/>
        </w:rPr>
        <w:t>:</w:t>
      </w:r>
    </w:p>
    <w:p w14:paraId="513E0625" w14:textId="7620612D" w:rsidR="00241973" w:rsidRPr="007D25C5" w:rsidRDefault="00241973" w:rsidP="00241973">
      <w:pPr>
        <w:tabs>
          <w:tab w:val="num" w:pos="0"/>
          <w:tab w:val="num" w:pos="567"/>
        </w:tabs>
        <w:spacing w:after="0" w:line="240" w:lineRule="auto"/>
        <w:rPr>
          <w:rFonts w:ascii="Tahoma" w:hAnsi="Tahoma" w:cs="Tahoma"/>
          <w:szCs w:val="20"/>
        </w:rPr>
      </w:pPr>
      <w:r w:rsidRPr="005E32F7">
        <w:rPr>
          <w:rFonts w:ascii="Tahoma" w:hAnsi="Tahoma" w:cs="Tahoma"/>
          <w:spacing w:val="-3"/>
          <w:szCs w:val="20"/>
          <w:lang w:val="en-US"/>
        </w:rPr>
        <w:t>E</w:t>
      </w:r>
      <w:r w:rsidRPr="007D25C5">
        <w:rPr>
          <w:rFonts w:ascii="Tahoma" w:hAnsi="Tahoma" w:cs="Tahoma"/>
          <w:spacing w:val="-3"/>
          <w:szCs w:val="20"/>
        </w:rPr>
        <w:t>-</w:t>
      </w:r>
      <w:r w:rsidRPr="005E32F7">
        <w:rPr>
          <w:rFonts w:ascii="Tahoma" w:hAnsi="Tahoma" w:cs="Tahoma"/>
          <w:spacing w:val="-3"/>
          <w:szCs w:val="20"/>
          <w:lang w:val="en-US"/>
        </w:rPr>
        <w:t>mail</w:t>
      </w:r>
      <w:r w:rsidRPr="007D25C5">
        <w:rPr>
          <w:rFonts w:ascii="Tahoma" w:hAnsi="Tahoma" w:cs="Tahoma"/>
          <w:spacing w:val="-3"/>
          <w:szCs w:val="20"/>
        </w:rPr>
        <w:t xml:space="preserve">: </w:t>
      </w:r>
      <w:r w:rsidR="0048313C">
        <w:rPr>
          <w:rFonts w:ascii="Tahoma" w:hAnsi="Tahoma" w:cs="Tahoma"/>
        </w:rPr>
        <w:t>_________________________</w:t>
      </w:r>
      <w:r w:rsidRPr="007D25C5">
        <w:rPr>
          <w:rFonts w:ascii="Tahoma" w:hAnsi="Tahoma" w:cs="Tahoma"/>
          <w:spacing w:val="-3"/>
          <w:szCs w:val="20"/>
          <w:u w:val="single"/>
        </w:rPr>
        <w:t>.</w:t>
      </w:r>
    </w:p>
    <w:permEnd w:id="1368074237"/>
    <w:p w14:paraId="7EC36B45" w14:textId="77777777" w:rsidR="008A1990" w:rsidRPr="005E32F7" w:rsidRDefault="008A1990" w:rsidP="00D2452E">
      <w:pPr>
        <w:pStyle w:val="ConsPlusNormal"/>
        <w:tabs>
          <w:tab w:val="num" w:pos="567"/>
          <w:tab w:val="num" w:pos="709"/>
        </w:tabs>
        <w:jc w:val="both"/>
        <w:rPr>
          <w:i w:val="0"/>
        </w:rPr>
      </w:pPr>
    </w:p>
    <w:p w14:paraId="29F74388" w14:textId="77777777" w:rsidR="002326C7" w:rsidRPr="005E32F7" w:rsidRDefault="002326C7" w:rsidP="00D2452E">
      <w:pPr>
        <w:pStyle w:val="30"/>
        <w:keepNext w:val="0"/>
        <w:keepLines w:val="0"/>
        <w:widowControl w:val="0"/>
        <w:numPr>
          <w:ilvl w:val="0"/>
          <w:numId w:val="40"/>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Антикоррупционн</w:t>
      </w:r>
      <w:r w:rsidR="00F01C8F" w:rsidRPr="005E32F7">
        <w:rPr>
          <w:rFonts w:ascii="Tahoma" w:hAnsi="Tahoma" w:cs="Tahoma"/>
          <w:bCs w:val="0"/>
          <w:color w:val="000000" w:themeColor="text1"/>
          <w:sz w:val="20"/>
          <w:szCs w:val="20"/>
        </w:rPr>
        <w:t>ая оговорка</w:t>
      </w:r>
    </w:p>
    <w:p w14:paraId="4763B3E1" w14:textId="0C041BCC" w:rsidR="005A1A31" w:rsidRPr="005A1A31" w:rsidRDefault="005A1A31" w:rsidP="005A1A31">
      <w:pPr>
        <w:pStyle w:val="afffa"/>
        <w:numPr>
          <w:ilvl w:val="1"/>
          <w:numId w:val="40"/>
        </w:numPr>
        <w:tabs>
          <w:tab w:val="num" w:pos="567"/>
        </w:tabs>
        <w:spacing w:after="0" w:line="240" w:lineRule="auto"/>
        <w:ind w:left="0" w:firstLine="0"/>
        <w:jc w:val="both"/>
        <w:rPr>
          <w:rFonts w:ascii="Tahoma" w:hAnsi="Tahoma" w:cs="Tahoma"/>
          <w:szCs w:val="20"/>
        </w:rPr>
      </w:pPr>
      <w:r w:rsidRPr="005A1A31">
        <w:rPr>
          <w:rFonts w:ascii="Tahoma" w:hAnsi="Tahoma" w:cs="Tahoma"/>
          <w:szCs w:val="20"/>
        </w:rPr>
        <w:t xml:space="preserve">Подписывая настоящий договор, Стороны соглашаются с требованиями Антикоррупционной политики ПАО «Т Плюс», размещенной на сайте в сети Интернет по адресу: </w:t>
      </w:r>
      <w:hyperlink r:id="rId14" w:history="1">
        <w:r w:rsidRPr="005A1A31">
          <w:rPr>
            <w:rStyle w:val="aff"/>
            <w:rFonts w:ascii="Tahoma" w:hAnsi="Tahoma" w:cs="Tahoma"/>
            <w:szCs w:val="20"/>
          </w:rPr>
          <w:t>https://www.tplusgroup.ru/kso/ethics/</w:t>
        </w:r>
      </w:hyperlink>
      <w:r w:rsidRPr="005A1A31">
        <w:rPr>
          <w:rFonts w:ascii="Tahoma" w:hAnsi="Tahoma" w:cs="Tahoma"/>
          <w:szCs w:val="20"/>
        </w:rPr>
        <w:t>.</w:t>
      </w:r>
      <w:r>
        <w:rPr>
          <w:rFonts w:ascii="Tahoma" w:hAnsi="Tahoma" w:cs="Tahoma"/>
          <w:szCs w:val="20"/>
        </w:rPr>
        <w:t xml:space="preserve"> </w:t>
      </w:r>
      <w:r w:rsidRPr="005A1A31">
        <w:rPr>
          <w:rFonts w:ascii="Tahoma" w:hAnsi="Tahoma" w:cs="Tahoma"/>
          <w:szCs w:val="20"/>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w:t>
      </w:r>
      <w:r w:rsidRPr="005A1A31">
        <w:rPr>
          <w:rFonts w:ascii="Tahoma" w:hAnsi="Tahoma" w:cs="Tahoma"/>
          <w:szCs w:val="20"/>
        </w:rPr>
        <w:lastRenderedPageBreak/>
        <w:t xml:space="preserve">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0DE68FDA" w14:textId="4BAD0348" w:rsidR="002326C7" w:rsidRPr="005E32F7" w:rsidRDefault="002326C7" w:rsidP="00D2452E">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12950B2" w14:textId="77777777" w:rsidR="002326C7" w:rsidRPr="005E32F7" w:rsidRDefault="002326C7" w:rsidP="00D2452E">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 действиями работника, осуществляемыми в пользу стимулирующей его стороны, понимаются:</w:t>
      </w:r>
    </w:p>
    <w:p w14:paraId="0909A6D7" w14:textId="77777777" w:rsidR="002326C7" w:rsidRPr="005E32F7" w:rsidRDefault="002326C7" w:rsidP="00D2452E">
      <w:pPr>
        <w:pStyle w:val="afffa"/>
        <w:tabs>
          <w:tab w:val="num" w:pos="142"/>
          <w:tab w:val="num" w:pos="567"/>
        </w:tabs>
        <w:spacing w:after="0" w:line="240" w:lineRule="auto"/>
        <w:ind w:left="0"/>
        <w:jc w:val="both"/>
        <w:rPr>
          <w:rFonts w:ascii="Tahoma" w:hAnsi="Tahoma" w:cs="Tahoma"/>
          <w:szCs w:val="20"/>
        </w:rPr>
      </w:pPr>
      <w:r w:rsidRPr="005E32F7">
        <w:rPr>
          <w:rFonts w:ascii="Tahoma" w:hAnsi="Tahoma" w:cs="Tahoma"/>
          <w:szCs w:val="20"/>
        </w:rPr>
        <w:t>- предоставление неоправданных преимуществ по сравнению с другими контрагентами;</w:t>
      </w:r>
    </w:p>
    <w:p w14:paraId="52524857" w14:textId="77777777" w:rsidR="002326C7" w:rsidRPr="005E32F7" w:rsidRDefault="002326C7" w:rsidP="00D2452E">
      <w:pPr>
        <w:pStyle w:val="afffa"/>
        <w:tabs>
          <w:tab w:val="num" w:pos="142"/>
          <w:tab w:val="num" w:pos="567"/>
        </w:tabs>
        <w:spacing w:after="0" w:line="240" w:lineRule="auto"/>
        <w:ind w:left="0"/>
        <w:jc w:val="both"/>
        <w:rPr>
          <w:rFonts w:ascii="Tahoma" w:hAnsi="Tahoma" w:cs="Tahoma"/>
          <w:szCs w:val="20"/>
        </w:rPr>
      </w:pPr>
      <w:r w:rsidRPr="005E32F7">
        <w:rPr>
          <w:rFonts w:ascii="Tahoma" w:hAnsi="Tahoma" w:cs="Tahoma"/>
          <w:szCs w:val="20"/>
        </w:rPr>
        <w:t>- предоставление каких-либо гарантий;</w:t>
      </w:r>
    </w:p>
    <w:p w14:paraId="39AE2153" w14:textId="77777777" w:rsidR="002326C7" w:rsidRPr="005E32F7" w:rsidRDefault="002326C7" w:rsidP="00D2452E">
      <w:pPr>
        <w:pStyle w:val="afffa"/>
        <w:tabs>
          <w:tab w:val="num" w:pos="142"/>
          <w:tab w:val="num" w:pos="567"/>
        </w:tabs>
        <w:spacing w:after="0" w:line="240" w:lineRule="auto"/>
        <w:ind w:left="0"/>
        <w:jc w:val="both"/>
        <w:rPr>
          <w:rFonts w:ascii="Tahoma" w:hAnsi="Tahoma" w:cs="Tahoma"/>
          <w:szCs w:val="20"/>
        </w:rPr>
      </w:pPr>
      <w:r w:rsidRPr="005E32F7">
        <w:rPr>
          <w:rFonts w:ascii="Tahoma" w:hAnsi="Tahoma" w:cs="Tahoma"/>
          <w:szCs w:val="20"/>
        </w:rPr>
        <w:t>- ускорение существующих процедур;</w:t>
      </w:r>
    </w:p>
    <w:p w14:paraId="68414052" w14:textId="77777777" w:rsidR="002326C7" w:rsidRPr="005E32F7" w:rsidRDefault="002326C7" w:rsidP="00D2452E">
      <w:pPr>
        <w:pStyle w:val="afffa"/>
        <w:tabs>
          <w:tab w:val="num" w:pos="142"/>
          <w:tab w:val="num" w:pos="567"/>
        </w:tabs>
        <w:spacing w:after="0" w:line="240" w:lineRule="auto"/>
        <w:ind w:left="0"/>
        <w:jc w:val="both"/>
        <w:rPr>
          <w:rFonts w:ascii="Tahoma" w:hAnsi="Tahoma" w:cs="Tahoma"/>
          <w:szCs w:val="20"/>
        </w:rPr>
      </w:pPr>
      <w:r w:rsidRPr="005E32F7">
        <w:rPr>
          <w:rFonts w:ascii="Tahoma" w:hAnsi="Tahoma" w:cs="Tahoma"/>
          <w:szCs w:val="20"/>
        </w:rPr>
        <w:t>- иные действия, выполняемые работником в рамках должностных обязанностей, но идущие вразрез с принципами прозрачности и открытости взаимоотношений между Сторонами.</w:t>
      </w:r>
    </w:p>
    <w:p w14:paraId="2A4D7B75" w14:textId="77777777" w:rsidR="002326C7" w:rsidRPr="005E32F7" w:rsidRDefault="002326C7" w:rsidP="00D2452E">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14:paraId="79860008" w14:textId="251E1F77" w:rsidR="002326C7" w:rsidRPr="005E32F7" w:rsidRDefault="002326C7" w:rsidP="00D2452E">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w:t>
      </w:r>
      <w:r w:rsidR="00E644DD" w:rsidRPr="005E32F7">
        <w:rPr>
          <w:rFonts w:ascii="Tahoma" w:hAnsi="Tahoma" w:cs="Tahoma"/>
          <w:szCs w:val="20"/>
        </w:rPr>
        <w:t xml:space="preserve">е каких-либо положений настоящей Статьи </w:t>
      </w:r>
      <w:r w:rsidRPr="005E32F7">
        <w:rPr>
          <w:rFonts w:ascii="Tahoma" w:hAnsi="Tahoma" w:cs="Tahoma"/>
          <w:szCs w:val="20"/>
        </w:rPr>
        <w:t>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24BC2C84" w14:textId="77777777" w:rsidR="002326C7" w:rsidRPr="005E32F7" w:rsidRDefault="002326C7" w:rsidP="00D2452E">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ermStart w:id="1448032461" w:edGrp="everyone"/>
    </w:p>
    <w:p w14:paraId="63DB861F" w14:textId="72A16700" w:rsidR="00BC6A0F" w:rsidRDefault="00BC6A0F" w:rsidP="00BC6A0F">
      <w:pPr>
        <w:pStyle w:val="afffa"/>
        <w:numPr>
          <w:ilvl w:val="1"/>
          <w:numId w:val="40"/>
        </w:numPr>
        <w:spacing w:after="0" w:line="240" w:lineRule="auto"/>
        <w:ind w:left="0" w:firstLine="0"/>
        <w:jc w:val="both"/>
        <w:rPr>
          <w:rFonts w:ascii="Tahoma" w:hAnsi="Tahoma" w:cs="Tahoma"/>
          <w:szCs w:val="20"/>
        </w:rPr>
      </w:pPr>
      <w:r>
        <w:rPr>
          <w:rFonts w:ascii="Tahoma" w:hAnsi="Tahoma" w:cs="Tahoma"/>
          <w:szCs w:val="20"/>
        </w:rPr>
        <w:t>Исполнитель обязуется в течение 5 (Пяти) рабочих дней по письменному запросу Заказчика предоставить Заказчику информацию о цепочке собственников Исполнителя, включая бенефициаров, в том числе конечных, по форме, установленной в Приложении №3 к настоящему Договору, с приложением подтверждающих документов (далее – Информация)</w:t>
      </w:r>
    </w:p>
    <w:p w14:paraId="77B5508A" w14:textId="088C501A" w:rsidR="00BC6A0F" w:rsidRDefault="00BC6A0F" w:rsidP="00BC6A0F">
      <w:pPr>
        <w:pStyle w:val="afffa"/>
        <w:spacing w:after="0" w:line="240" w:lineRule="auto"/>
        <w:ind w:left="0"/>
        <w:jc w:val="both"/>
        <w:rPr>
          <w:rFonts w:ascii="Tahoma" w:hAnsi="Tahoma" w:cs="Tahoma"/>
          <w:szCs w:val="20"/>
        </w:rPr>
      </w:pPr>
      <w:r>
        <w:rPr>
          <w:rFonts w:ascii="Tahoma" w:hAnsi="Tahoma" w:cs="Tahoma"/>
          <w:szCs w:val="20"/>
        </w:rPr>
        <w:t xml:space="preserve">  В случае изменений в цепочке собственников </w:t>
      </w:r>
      <w:r w:rsidR="00D833E8">
        <w:rPr>
          <w:rFonts w:ascii="Tahoma" w:hAnsi="Tahoma" w:cs="Tahoma"/>
          <w:szCs w:val="20"/>
        </w:rPr>
        <w:t>Исполнителя</w:t>
      </w:r>
      <w:r>
        <w:rPr>
          <w:rFonts w:ascii="Tahoma" w:hAnsi="Tahoma" w:cs="Tahoma"/>
          <w:szCs w:val="20"/>
        </w:rPr>
        <w:t>, включая бенефициаров, в том числе конечных, и (или) исполнительных органах Исполнителя, Исполнитель обязуется в течение 5 (Пяти) рабочих дней с даты внесения таких изменений предоставить соответствующую информацию Заказчика.</w:t>
      </w:r>
    </w:p>
    <w:p w14:paraId="01DFB2F3" w14:textId="2D567B85" w:rsidR="00BC6A0F" w:rsidRDefault="00BC6A0F" w:rsidP="00BC6A0F">
      <w:pPr>
        <w:spacing w:after="0" w:line="240" w:lineRule="auto"/>
        <w:jc w:val="both"/>
        <w:rPr>
          <w:rFonts w:ascii="Tahoma" w:hAnsi="Tahoma" w:cs="Tahoma"/>
          <w:szCs w:val="20"/>
        </w:rPr>
      </w:pPr>
      <w:r>
        <w:rPr>
          <w:rFonts w:ascii="Tahoma" w:hAnsi="Tahoma" w:cs="Tahoma"/>
          <w:szCs w:val="20"/>
        </w:rPr>
        <w:t xml:space="preserve">Информация предоставляется на бумажном </w:t>
      </w:r>
      <w:r w:rsidR="0048313C">
        <w:rPr>
          <w:rFonts w:ascii="Tahoma" w:hAnsi="Tahoma" w:cs="Tahoma"/>
          <w:szCs w:val="20"/>
        </w:rPr>
        <w:t>носителе по форме Приложения № 6</w:t>
      </w:r>
      <w:r>
        <w:rPr>
          <w:rFonts w:ascii="Tahoma" w:hAnsi="Tahoma" w:cs="Tahoma"/>
          <w:szCs w:val="20"/>
        </w:rPr>
        <w:t>, заверенная подписью должностного лица, являющегося единоличным исполнительным органом Исполнителя или уполномоченным на основании доверенности лицом и направляется в адрес путем почтового отправления. Дополнительно Информация предоставляется на электронном носителе.</w:t>
      </w:r>
    </w:p>
    <w:p w14:paraId="55F12C3F" w14:textId="4EE4C108" w:rsidR="00BC6A0F" w:rsidRDefault="00BC6A0F" w:rsidP="00BC6A0F">
      <w:pPr>
        <w:pStyle w:val="afffa"/>
        <w:spacing w:after="0" w:line="240" w:lineRule="auto"/>
        <w:ind w:left="0"/>
        <w:jc w:val="both"/>
        <w:rPr>
          <w:rFonts w:ascii="Tahoma" w:hAnsi="Tahoma" w:cs="Tahoma"/>
          <w:szCs w:val="20"/>
        </w:rPr>
      </w:pPr>
      <w:r>
        <w:rPr>
          <w:rFonts w:ascii="Tahoma" w:hAnsi="Tahoma" w:cs="Tahoma"/>
          <w:szCs w:val="20"/>
        </w:rPr>
        <w:t xml:space="preserve"> Указанное в настоящем пункте условие является существенным условием настоящего Договора в соответствии с ч. 1 ст. 432 ГК РФ.</w:t>
      </w:r>
    </w:p>
    <w:permEnd w:id="1448032461"/>
    <w:p w14:paraId="11A1AD88" w14:textId="50C2A2ED" w:rsidR="002326C7" w:rsidRPr="005E32F7" w:rsidRDefault="002326C7" w:rsidP="00D2452E">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14:paraId="028AFB4C" w14:textId="77777777" w:rsidR="002326C7" w:rsidRPr="005E32F7" w:rsidRDefault="002326C7" w:rsidP="00D2452E">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28D751A0" w14:textId="2767E432" w:rsidR="002326C7" w:rsidRPr="005E32F7" w:rsidRDefault="002326C7" w:rsidP="00D2452E">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ermStart w:id="1664702408" w:edGrp="everyone"/>
    </w:p>
    <w:p w14:paraId="5A1D1A9B" w14:textId="3398DC47" w:rsidR="00E644DD" w:rsidRPr="005E32F7" w:rsidRDefault="00E644DD" w:rsidP="00E644DD">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 xml:space="preserve">  В случае отказа Исполнителя от предоставления Информации согласно п. 13.6. настоящего Договора, фактического непредставления такой информации, представления Информации с нарушением сроков, установленных Договором, или предоставления недостоверной Информации Заказчик вправе в </w:t>
      </w:r>
      <w:r w:rsidRPr="005E32F7">
        <w:rPr>
          <w:rFonts w:ascii="Tahoma" w:hAnsi="Tahoma" w:cs="Tahoma"/>
          <w:szCs w:val="20"/>
        </w:rPr>
        <w:lastRenderedPageBreak/>
        <w:t>одностороннем порядке отказаться от исполнения Договора путем направления письменного уведомления о прекращении Договора</w:t>
      </w:r>
      <w:r w:rsidR="005A1A31">
        <w:rPr>
          <w:rFonts w:ascii="Tahoma" w:hAnsi="Tahoma" w:cs="Tahoma"/>
          <w:szCs w:val="20"/>
        </w:rPr>
        <w:t>.</w:t>
      </w:r>
    </w:p>
    <w:p w14:paraId="29928061" w14:textId="0FA17F99" w:rsidR="00E644DD" w:rsidRPr="005E32F7" w:rsidRDefault="00E644DD" w:rsidP="00E644DD">
      <w:pPr>
        <w:pStyle w:val="afffa"/>
        <w:numPr>
          <w:ilvl w:val="1"/>
          <w:numId w:val="40"/>
        </w:numPr>
        <w:spacing w:after="0" w:line="240" w:lineRule="auto"/>
        <w:ind w:left="0" w:firstLine="0"/>
        <w:jc w:val="both"/>
        <w:rPr>
          <w:rFonts w:ascii="Tahoma" w:hAnsi="Tahoma" w:cs="Tahoma"/>
          <w:szCs w:val="20"/>
        </w:rPr>
      </w:pPr>
      <w:r w:rsidRPr="005E32F7">
        <w:rPr>
          <w:rFonts w:ascii="Tahoma" w:hAnsi="Tahoma" w:cs="Tahoma"/>
          <w:szCs w:val="20"/>
        </w:rPr>
        <w:t xml:space="preserve">В случае предоставления Информации не в полном объеме (т.е. непредставления какой-либо информации, </w:t>
      </w:r>
      <w:r w:rsidR="0048313C">
        <w:rPr>
          <w:rFonts w:ascii="Tahoma" w:hAnsi="Tahoma" w:cs="Tahoma"/>
          <w:szCs w:val="20"/>
        </w:rPr>
        <w:t>указанной в форме (Приложение №6</w:t>
      </w:r>
      <w:r w:rsidRPr="005E32F7">
        <w:rPr>
          <w:rFonts w:ascii="Tahoma" w:hAnsi="Tahoma" w:cs="Tahoma"/>
          <w:szCs w:val="20"/>
        </w:rPr>
        <w:t>) Заказчик направляет повторный запрос о предоставлении Информац</w:t>
      </w:r>
      <w:r w:rsidR="00116BCA">
        <w:rPr>
          <w:rFonts w:ascii="Tahoma" w:hAnsi="Tahoma" w:cs="Tahoma"/>
          <w:szCs w:val="20"/>
        </w:rPr>
        <w:t>ии по форме, указанной в п. 13.7</w:t>
      </w:r>
      <w:r w:rsidRPr="005E32F7">
        <w:rPr>
          <w:rFonts w:ascii="Tahoma" w:hAnsi="Tahoma" w:cs="Tahoma"/>
          <w:szCs w:val="20"/>
        </w:rPr>
        <w:t>.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Заказчик вправе в одностороннем порядке отказаться от исполнения Договора путем направления письменного уве</w:t>
      </w:r>
      <w:r w:rsidR="005A1A31">
        <w:rPr>
          <w:rFonts w:ascii="Tahoma" w:hAnsi="Tahoma" w:cs="Tahoma"/>
          <w:szCs w:val="20"/>
        </w:rPr>
        <w:t>домления о прекращении Договора.</w:t>
      </w:r>
    </w:p>
    <w:permEnd w:id="1664702408"/>
    <w:p w14:paraId="645E9C4F" w14:textId="026A7B5B" w:rsidR="00F01C8F" w:rsidRPr="005E32F7" w:rsidRDefault="00F01C8F" w:rsidP="00D2452E">
      <w:pPr>
        <w:pStyle w:val="30"/>
        <w:keepNext w:val="0"/>
        <w:keepLines w:val="0"/>
        <w:widowControl w:val="0"/>
        <w:numPr>
          <w:ilvl w:val="0"/>
          <w:numId w:val="40"/>
        </w:numPr>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Конфиденциальность</w:t>
      </w:r>
      <w:permStart w:id="1617451866" w:edGrp="everyone"/>
    </w:p>
    <w:permEnd w:id="1617451866"/>
    <w:p w14:paraId="65B32FF8" w14:textId="2D775E8A" w:rsidR="00E644DD" w:rsidRPr="005E32F7" w:rsidRDefault="00E644DD" w:rsidP="00E644DD">
      <w:pPr>
        <w:pStyle w:val="afffa"/>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Стороны обязуются соблюдать конфиденциальность в отношении Конфиденциальной информации на условиях настоящей Статьи Договора.</w:t>
      </w:r>
    </w:p>
    <w:p w14:paraId="264431E9" w14:textId="77777777" w:rsidR="00E644DD" w:rsidRPr="005E32F7" w:rsidRDefault="00E644DD" w:rsidP="00E644DD">
      <w:pPr>
        <w:pStyle w:val="afffa"/>
        <w:numPr>
          <w:ilvl w:val="1"/>
          <w:numId w:val="40"/>
        </w:numPr>
        <w:tabs>
          <w:tab w:val="num" w:pos="567"/>
        </w:tabs>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Под конфиденциальной информацией Стороны понимают  документированную информацию,  в отношении любой из Сторон, ее Аффилированных лиц</w:t>
      </w:r>
      <w:r w:rsidRPr="005E32F7">
        <w:rPr>
          <w:rStyle w:val="afff7"/>
          <w:rFonts w:ascii="Tahoma" w:eastAsia="Times New Roman" w:hAnsi="Tahoma" w:cs="Tahoma"/>
          <w:szCs w:val="20"/>
        </w:rPr>
        <w:footnoteReference w:id="2"/>
      </w:r>
      <w:r w:rsidRPr="005E32F7">
        <w:rPr>
          <w:rFonts w:ascii="Tahoma" w:eastAsia="Times New Roman" w:hAnsi="Tahoma" w:cs="Tahoma"/>
          <w:szCs w:val="20"/>
        </w:rPr>
        <w:t xml:space="preserve"> и клиентов, их бизнеса, стратегии развития, организационной структуры и системы материально-технического обеспечения, информация, имеющая финансовый, экономический, маркетинговый, плановый,  научно-технический, производственный характер, аналитические материалы, подборки сведений, исследования, документы по Договору, а также любая иная информация, имеющая действительную или потенциальную ценность в силу неизвестности ее Третьим лицам</w:t>
      </w:r>
      <w:r w:rsidRPr="005E32F7">
        <w:rPr>
          <w:rStyle w:val="afff7"/>
          <w:rFonts w:ascii="Tahoma" w:eastAsia="Times New Roman" w:hAnsi="Tahoma" w:cs="Tahoma"/>
          <w:szCs w:val="20"/>
        </w:rPr>
        <w:footnoteReference w:id="3"/>
      </w:r>
      <w:r w:rsidRPr="005E32F7">
        <w:rPr>
          <w:rFonts w:ascii="Tahoma" w:eastAsia="Times New Roman" w:hAnsi="Tahoma" w:cs="Tahoma"/>
          <w:szCs w:val="20"/>
        </w:rPr>
        <w:t xml:space="preserve">, не предназначенная для широкого распространения и/или использования неограниченным кругом лиц и имеющая статус конфиденциальной в соответствии с особыми в ней оговорками </w:t>
      </w:r>
      <w:r w:rsidRPr="005E32F7">
        <w:rPr>
          <w:rFonts w:ascii="Tahoma" w:eastAsia="Times New Roman" w:hAnsi="Tahoma" w:cs="Tahoma"/>
          <w:color w:val="000000"/>
          <w:szCs w:val="20"/>
        </w:rPr>
        <w:t>и помеченная Раскрывающей стороной</w:t>
      </w:r>
      <w:r w:rsidRPr="005E32F7">
        <w:rPr>
          <w:rStyle w:val="afff7"/>
          <w:rFonts w:ascii="Tahoma" w:eastAsia="Times New Roman" w:hAnsi="Tahoma" w:cs="Tahoma"/>
          <w:color w:val="000000"/>
          <w:szCs w:val="20"/>
        </w:rPr>
        <w:footnoteReference w:id="4"/>
      </w:r>
      <w:r w:rsidRPr="005E32F7">
        <w:rPr>
          <w:rFonts w:ascii="Tahoma" w:eastAsia="Times New Roman" w:hAnsi="Tahoma" w:cs="Tahoma"/>
          <w:color w:val="000000"/>
          <w:szCs w:val="20"/>
        </w:rPr>
        <w:t xml:space="preserve"> грифом «Конфиденциально» и/или «Коммерческая тайна».</w:t>
      </w:r>
    </w:p>
    <w:p w14:paraId="213B71F1" w14:textId="77777777" w:rsidR="00E644DD" w:rsidRPr="005E32F7" w:rsidRDefault="00E644DD" w:rsidP="00E644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5E32F7">
        <w:rPr>
          <w:rFonts w:ascii="Tahoma" w:eastAsia="Times New Roman" w:hAnsi="Tahoma" w:cs="Tahoma"/>
          <w:color w:val="000000"/>
          <w:szCs w:val="20"/>
        </w:rPr>
        <w:t>Не относится к Конфиденциальной информации:</w:t>
      </w:r>
    </w:p>
    <w:p w14:paraId="008EEA2B" w14:textId="77777777" w:rsidR="00E644DD" w:rsidRPr="005E32F7" w:rsidRDefault="00E644DD" w:rsidP="00E644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5E32F7">
        <w:rPr>
          <w:rFonts w:ascii="Tahoma" w:eastAsia="Times New Roman" w:hAnsi="Tahoma" w:cs="Tahoma"/>
          <w:color w:val="000000"/>
          <w:szCs w:val="20"/>
        </w:rPr>
        <w:t>а) информация и/или материалы, которые, хотя и относятся к Договору, но на момент их раскрытия Сторонами являются (но не в результате каких-либо действий, связанных с неисполнением обязательств Сторонами по настоящей Статье) общедоступными,</w:t>
      </w:r>
    </w:p>
    <w:p w14:paraId="05BA2F45" w14:textId="77777777" w:rsidR="00E644DD" w:rsidRPr="005E32F7" w:rsidRDefault="00E644DD" w:rsidP="00E644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5E32F7">
        <w:rPr>
          <w:rFonts w:ascii="Tahoma" w:eastAsia="Times New Roman" w:hAnsi="Tahoma" w:cs="Tahoma"/>
          <w:color w:val="000000"/>
          <w:szCs w:val="20"/>
        </w:rPr>
        <w:t>б)</w:t>
      </w:r>
      <w:r w:rsidRPr="005E32F7">
        <w:rPr>
          <w:rFonts w:ascii="Tahoma" w:eastAsia="Times New Roman" w:hAnsi="Tahoma" w:cs="Tahoma"/>
          <w:color w:val="000000"/>
          <w:szCs w:val="20"/>
        </w:rPr>
        <w:tab/>
        <w:t>информация или материалы, относящиеся к Договору, в отношении которых Сторона может доказать, что они находились в распоряжении Стороны или в распоряжении Аффилированного лица Стороны на момент их раскрытия и не были получены прямо или косвенно в соответствии с обязательством о сохранении конфиденциальности согласно условиям настоящей Статьи;</w:t>
      </w:r>
    </w:p>
    <w:p w14:paraId="52B40DA8" w14:textId="77777777" w:rsidR="00E644DD" w:rsidRPr="005E32F7" w:rsidRDefault="00E644DD" w:rsidP="00E644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5E32F7">
        <w:rPr>
          <w:rFonts w:ascii="Tahoma" w:eastAsia="Times New Roman" w:hAnsi="Tahoma" w:cs="Tahoma"/>
          <w:color w:val="000000"/>
          <w:szCs w:val="20"/>
        </w:rPr>
        <w:t>в) информация, которая в соответствии с действующим законодательством Российской Федерации не может составлять коммерческую тайну;</w:t>
      </w:r>
    </w:p>
    <w:p w14:paraId="607CD615" w14:textId="77777777" w:rsidR="00E644DD" w:rsidRPr="005E32F7" w:rsidRDefault="00E644DD" w:rsidP="00E644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5E32F7">
        <w:rPr>
          <w:rFonts w:ascii="Tahoma" w:eastAsia="Times New Roman" w:hAnsi="Tahoma" w:cs="Tahoma"/>
          <w:color w:val="000000"/>
          <w:szCs w:val="20"/>
        </w:rPr>
        <w:t>г) информация, которая была самостоятельно разработана Принимающей стороной</w:t>
      </w:r>
      <w:r w:rsidRPr="005E32F7">
        <w:rPr>
          <w:rStyle w:val="afff7"/>
          <w:rFonts w:ascii="Tahoma" w:eastAsia="Times New Roman" w:hAnsi="Tahoma" w:cs="Tahoma"/>
          <w:color w:val="000000"/>
          <w:szCs w:val="20"/>
        </w:rPr>
        <w:footnoteReference w:id="5"/>
      </w:r>
      <w:r w:rsidRPr="005E32F7">
        <w:rPr>
          <w:rFonts w:ascii="Tahoma" w:eastAsia="Times New Roman" w:hAnsi="Tahoma" w:cs="Tahoma"/>
          <w:color w:val="000000"/>
          <w:szCs w:val="20"/>
        </w:rPr>
        <w:t xml:space="preserve"> без доступа к Конфиденциальной информации и без использования Конфиденциальной информации;</w:t>
      </w:r>
    </w:p>
    <w:p w14:paraId="302DBB5F" w14:textId="77777777" w:rsidR="00E644DD" w:rsidRPr="005E32F7" w:rsidRDefault="00E644DD" w:rsidP="00E644DD">
      <w:pPr>
        <w:tabs>
          <w:tab w:val="num" w:pos="426"/>
          <w:tab w:val="num" w:pos="567"/>
          <w:tab w:val="left" w:pos="720"/>
          <w:tab w:val="num" w:pos="1080"/>
        </w:tabs>
        <w:spacing w:after="0" w:line="240" w:lineRule="auto"/>
        <w:jc w:val="both"/>
        <w:rPr>
          <w:rFonts w:ascii="Tahoma" w:eastAsia="Times New Roman" w:hAnsi="Tahoma" w:cs="Tahoma"/>
          <w:color w:val="000000"/>
          <w:szCs w:val="20"/>
        </w:rPr>
      </w:pPr>
      <w:r w:rsidRPr="005E32F7">
        <w:rPr>
          <w:rFonts w:ascii="Tahoma" w:eastAsia="Times New Roman" w:hAnsi="Tahoma" w:cs="Tahoma"/>
          <w:color w:val="000000"/>
          <w:szCs w:val="20"/>
        </w:rPr>
        <w:t>д) информация, которая на момент ее передачи Принимающей стороне не была обозначена Раскрывающей стороной как конфиденциальная в порядке, установленном настоящей Статьей.</w:t>
      </w:r>
    </w:p>
    <w:p w14:paraId="6579F9E2" w14:textId="77777777" w:rsidR="00E644DD" w:rsidRPr="005E32F7" w:rsidRDefault="00E644DD" w:rsidP="00E644DD">
      <w:pPr>
        <w:pStyle w:val="afffa"/>
        <w:numPr>
          <w:ilvl w:val="1"/>
          <w:numId w:val="40"/>
        </w:numPr>
        <w:tabs>
          <w:tab w:val="num" w:pos="567"/>
        </w:tabs>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Передача Конфиденциальной информации осуществляется Раскрывающей стороной Принимающей стороне путем передачи Конфиденциальной информации,</w:t>
      </w:r>
      <w:r w:rsidRPr="005E32F7">
        <w:rPr>
          <w:rFonts w:ascii="Tahoma" w:eastAsia="Times New Roman" w:hAnsi="Tahoma" w:cs="Tahoma"/>
          <w:color w:val="FF0000"/>
          <w:szCs w:val="20"/>
        </w:rPr>
        <w:t xml:space="preserve"> </w:t>
      </w:r>
      <w:r w:rsidRPr="005E32F7">
        <w:rPr>
          <w:rFonts w:ascii="Tahoma" w:eastAsia="Times New Roman" w:hAnsi="Tahoma" w:cs="Tahoma"/>
          <w:color w:val="000000"/>
          <w:szCs w:val="20"/>
        </w:rPr>
        <w:t>помеченной Раскрывающей стороной грифом «Конфиденциально» и/или «Коммерческая тайна»,</w:t>
      </w:r>
      <w:r w:rsidRPr="005E32F7">
        <w:rPr>
          <w:rFonts w:ascii="Tahoma" w:eastAsia="Times New Roman" w:hAnsi="Tahoma" w:cs="Tahoma"/>
          <w:szCs w:val="20"/>
        </w:rPr>
        <w:t xml:space="preserve"> на бумажном либо электронном носителе, а также любым иным, согласованным Сторонами способом передачи информации, позволяющим обеспечить конфиденциальность передаваемой информации и возможность идентификации отправителя Конфиденциальной информации, а также подтвердить факт передачи Конфиденциальной информации Раскрывающей стороной и факт получения такой информации  Принимающей стороной.</w:t>
      </w:r>
    </w:p>
    <w:p w14:paraId="13745328"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Передача Конфиденциальной информации должна сопровождаться:</w:t>
      </w:r>
    </w:p>
    <w:p w14:paraId="70A6E944" w14:textId="77777777" w:rsidR="00E644DD" w:rsidRPr="005E32F7" w:rsidRDefault="00E644DD" w:rsidP="00E644DD">
      <w:pPr>
        <w:tabs>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в случае передачи Конфиденциальной информации на бумажных или электронных носителях - оформлением Сторонами актов приема-передачи документов  или электронных носителей информации;</w:t>
      </w:r>
    </w:p>
    <w:p w14:paraId="4E4FB756" w14:textId="77777777" w:rsidR="00E644DD" w:rsidRPr="005E32F7" w:rsidRDefault="00E644DD" w:rsidP="00E644DD">
      <w:pPr>
        <w:tabs>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в случае  передачи Конфиденциальной информации по электронным видам связи - получением Раскрывающей стороной по электронным видам связи, использованным для передачи информации, сообщения о получении Конфиденциальной информации Принимающей стороной;</w:t>
      </w:r>
    </w:p>
    <w:p w14:paraId="63392BCB" w14:textId="77777777" w:rsidR="00E644DD" w:rsidRPr="005E32F7" w:rsidRDefault="00E644DD" w:rsidP="00E644DD">
      <w:pPr>
        <w:tabs>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в случае передачи Конфиденциальной информации в устной форме, конфиденциальная информация подлежит обязательному документированию в течение 5 дней Раскрывающей стороной, с обязательным последующим представлением Принимающей стороне по акту приема-передачи копии составленного документа с соответствующим грифом или ограничительной пометкой.</w:t>
      </w:r>
    </w:p>
    <w:p w14:paraId="2351E483"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lastRenderedPageBreak/>
        <w:t>Принимающая сторона вправе передавать Конфиденциальную информацию своим Аффилированным лицам, Представителям которым такая информация необходима для работы в целях в целях исполнения Договора.</w:t>
      </w:r>
    </w:p>
    <w:p w14:paraId="17B8404C"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Без ущерба для положений настоящей Статьи, Стороны допускают разрешенное использование Технической, Эксплуатационной и иной документации и передачу ее Аффилированным лицам, Представителям</w:t>
      </w:r>
      <w:r w:rsidRPr="005E32F7">
        <w:rPr>
          <w:rStyle w:val="afff7"/>
          <w:rFonts w:ascii="Tahoma" w:eastAsia="Times New Roman" w:hAnsi="Tahoma" w:cs="Tahoma"/>
          <w:szCs w:val="20"/>
        </w:rPr>
        <w:footnoteReference w:id="6"/>
      </w:r>
      <w:r w:rsidRPr="005E32F7">
        <w:rPr>
          <w:rFonts w:ascii="Tahoma" w:eastAsia="Times New Roman" w:hAnsi="Tahoma" w:cs="Tahoma"/>
          <w:szCs w:val="20"/>
        </w:rPr>
        <w:t xml:space="preserve"> и Исполнителям</w:t>
      </w:r>
      <w:r w:rsidRPr="005E32F7">
        <w:rPr>
          <w:rStyle w:val="afff7"/>
          <w:rFonts w:ascii="Tahoma" w:eastAsia="Times New Roman" w:hAnsi="Tahoma" w:cs="Tahoma"/>
          <w:szCs w:val="20"/>
        </w:rPr>
        <w:footnoteReference w:id="7"/>
      </w:r>
      <w:r w:rsidRPr="005E32F7">
        <w:rPr>
          <w:rFonts w:ascii="Tahoma" w:eastAsia="Times New Roman" w:hAnsi="Tahoma" w:cs="Tahoma"/>
          <w:szCs w:val="20"/>
        </w:rPr>
        <w:t xml:space="preserve"> в той степени, в которой это необходимо в целях исполнения Договора или и строительства/реконструкции/модернизации/эксплуатации Объекта.</w:t>
      </w:r>
    </w:p>
    <w:p w14:paraId="12875AC2"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 xml:space="preserve">При передаче Конфиденциальной информации Принимающая сторона обязана указать Аффилированным лицам, Представителям и Исполнителям на конфиденциальный характер такой информации и обязанность обеспечить, в том числе, путем заключения соглашений о конфиденциальности и неразглашении информации, соответствующий режим защиты информации от несанкционированного доступа со стороны Третьих лиц, предполагающий ограниченный круг лиц, допущенных к работе с Конфиденциальной информацией, разрешение на копирование документов, содержащих Конфиденциальную информацию, в количестве необходимом для выполнения своих служебных обязанностей, и уничтожение сделанных копий при отпадении такой необходимости, ограничение копирования Конфиденциальной информации, представленной в электронном виде. </w:t>
      </w:r>
    </w:p>
    <w:p w14:paraId="6DB19253"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Принимающая сторона несет ответственность за действия (бездействие) своих Аффилированных лиц, Представителей и Исполнителей, получивших доступ к Конфиденциальной информации, повлекшие Разглашение Конфиденциальной информации</w:t>
      </w:r>
      <w:r w:rsidRPr="005E32F7">
        <w:rPr>
          <w:rStyle w:val="afff7"/>
          <w:rFonts w:ascii="Tahoma" w:eastAsia="Times New Roman" w:hAnsi="Tahoma" w:cs="Tahoma"/>
          <w:szCs w:val="20"/>
        </w:rPr>
        <w:footnoteReference w:id="8"/>
      </w:r>
      <w:r w:rsidRPr="005E32F7">
        <w:rPr>
          <w:rFonts w:ascii="Tahoma" w:eastAsia="Times New Roman" w:hAnsi="Tahoma" w:cs="Tahoma"/>
          <w:szCs w:val="20"/>
        </w:rPr>
        <w:t xml:space="preserve">.  </w:t>
      </w:r>
    </w:p>
    <w:p w14:paraId="50476FCA"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Принимающая сторона принимает на себя следующие обязательства:</w:t>
      </w:r>
    </w:p>
    <w:p w14:paraId="5F98791D" w14:textId="0DE102A1" w:rsidR="00E644DD" w:rsidRPr="005E32F7" w:rsidRDefault="00E644DD" w:rsidP="00E644DD">
      <w:pPr>
        <w:pStyle w:val="afffa"/>
        <w:tabs>
          <w:tab w:val="num" w:pos="1440"/>
        </w:tabs>
        <w:spacing w:after="0" w:line="240" w:lineRule="auto"/>
        <w:ind w:left="0"/>
        <w:jc w:val="both"/>
        <w:rPr>
          <w:rFonts w:ascii="Tahoma" w:eastAsia="Times New Roman" w:hAnsi="Tahoma" w:cs="Tahoma"/>
          <w:szCs w:val="20"/>
        </w:rPr>
      </w:pPr>
      <w:r w:rsidRPr="005E32F7">
        <w:rPr>
          <w:rFonts w:ascii="Tahoma" w:eastAsia="Times New Roman" w:hAnsi="Tahoma" w:cs="Tahoma"/>
          <w:szCs w:val="20"/>
        </w:rPr>
        <w:t>14.9.1. обеспечить хранение Конфиденциальной информации, исключающее доступ к данной информации Третьих лиц с той же степенью тщательности, которую она проявляет по отношению к собственной Конфиденциальной информации в целях предотвращения ее несанкционированного использования, распространения или опубликования;</w:t>
      </w:r>
    </w:p>
    <w:p w14:paraId="776B3A7A" w14:textId="483A7B28" w:rsidR="00E644DD" w:rsidRPr="005E32F7" w:rsidRDefault="00E644DD" w:rsidP="00E644DD">
      <w:pPr>
        <w:pStyle w:val="afffa"/>
        <w:tabs>
          <w:tab w:val="num" w:pos="1440"/>
        </w:tabs>
        <w:spacing w:after="0" w:line="240" w:lineRule="auto"/>
        <w:ind w:left="0"/>
        <w:jc w:val="both"/>
        <w:rPr>
          <w:rFonts w:ascii="Tahoma" w:eastAsia="Times New Roman" w:hAnsi="Tahoma" w:cs="Tahoma"/>
          <w:szCs w:val="20"/>
        </w:rPr>
      </w:pPr>
      <w:r w:rsidRPr="005E32F7">
        <w:rPr>
          <w:rFonts w:ascii="Tahoma" w:eastAsia="Times New Roman" w:hAnsi="Tahoma" w:cs="Tahoma"/>
          <w:szCs w:val="20"/>
        </w:rPr>
        <w:t>14.9.2. принимать все предусмотренные законодательством меры для установления в отношении Конфиденциальной информации режима коммерческой тайны, а также, по возможности, средства и методы технической защиты Конфиденциальной информации.</w:t>
      </w:r>
    </w:p>
    <w:p w14:paraId="67AF5E91" w14:textId="77777777" w:rsidR="00E644DD" w:rsidRPr="005E32F7" w:rsidRDefault="00E644DD" w:rsidP="00E644DD">
      <w:pPr>
        <w:pStyle w:val="afffa"/>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Принимающая сторона не вправе без письменного разрешения Раскрывающей стороны разглашать или иным образом раскрывать Конфиденциальную информацию Третьим лицам.</w:t>
      </w:r>
    </w:p>
    <w:p w14:paraId="4DCBD171" w14:textId="77777777" w:rsidR="00E644DD" w:rsidRPr="005E32F7" w:rsidRDefault="00E644DD" w:rsidP="00E644DD">
      <w:pPr>
        <w:pStyle w:val="afffa"/>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Принимающая сторона обязана сообщить Раскрывающей стороне о допущенном либо ставшем ей известном факте Разглашения Конфиденциальной информации или угрозы разглашения, незаконном получении или незаконном использовании Конфиденциальной информации Третьими лицами в течение того дня, когда Принимающей стороной была получена указанная информация, либо в исключительном случае - на следующий после получения указанной информации день.</w:t>
      </w:r>
    </w:p>
    <w:p w14:paraId="1F2EC40E" w14:textId="77777777" w:rsidR="00E644DD" w:rsidRPr="005E32F7" w:rsidRDefault="00E644DD" w:rsidP="00E644DD">
      <w:pPr>
        <w:pStyle w:val="afffa"/>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 xml:space="preserve">Принимающая сторона обязана </w:t>
      </w:r>
      <w:r w:rsidRPr="005E32F7">
        <w:rPr>
          <w:rFonts w:ascii="Tahoma" w:eastAsia="Times New Roman" w:hAnsi="Tahoma" w:cs="Tahoma"/>
          <w:color w:val="000000"/>
          <w:szCs w:val="20"/>
        </w:rPr>
        <w:t>сообщать по письменному запросу Раскрывающей стороне о мерах, принимаемых для защиты конфиденциальности переданной информации.</w:t>
      </w:r>
    </w:p>
    <w:p w14:paraId="6024050E" w14:textId="77777777" w:rsidR="00E644DD" w:rsidRPr="005E32F7" w:rsidRDefault="00E644DD" w:rsidP="00E644DD">
      <w:pPr>
        <w:pStyle w:val="afffa"/>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 xml:space="preserve">Принимающая сторона обязуется не передавать конфиденциальную информацию по открытым каналам телефонной, телеграфной и факсимильной связи, а также с использованием сети </w:t>
      </w:r>
      <w:r w:rsidRPr="005E32F7">
        <w:rPr>
          <w:rFonts w:ascii="Tahoma" w:eastAsia="Times New Roman" w:hAnsi="Tahoma" w:cs="Tahoma"/>
          <w:szCs w:val="20"/>
          <w:lang w:val="en-US"/>
        </w:rPr>
        <w:t>Internet</w:t>
      </w:r>
      <w:r w:rsidRPr="005E32F7">
        <w:rPr>
          <w:rFonts w:ascii="Tahoma" w:eastAsia="Times New Roman" w:hAnsi="Tahoma" w:cs="Tahoma"/>
          <w:szCs w:val="20"/>
        </w:rPr>
        <w:t xml:space="preserve"> без принятия соответствующих мер информационной защиты, удовлетворяющих обе Стороны.</w:t>
      </w:r>
    </w:p>
    <w:p w14:paraId="60E2DE39" w14:textId="77777777" w:rsidR="00E644DD" w:rsidRPr="005E32F7" w:rsidRDefault="00E644DD" w:rsidP="00E644DD">
      <w:pPr>
        <w:pStyle w:val="afffa"/>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Принимающая сторона обязана предоставить Раскрывающей стороне при подписании настоящего Договора доверенности (или список, заверенный руководителем Принимающей стороны) сотрудников, уполномоченных принимать передаваемую в рамках настоящего Договора конфиденциальную информацию и подписывать акты приема-передачи.</w:t>
      </w:r>
    </w:p>
    <w:p w14:paraId="7A741F5F" w14:textId="77777777" w:rsidR="00E644DD" w:rsidRPr="005E32F7" w:rsidRDefault="00E644DD" w:rsidP="00E644DD">
      <w:pPr>
        <w:pStyle w:val="afffa"/>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Не является Разглашением Конфиденциальной информации раскрытие любой из Сторон Конфиденциальной информации, которая:</w:t>
      </w:r>
    </w:p>
    <w:p w14:paraId="53E48A94" w14:textId="77777777" w:rsidR="00E644DD" w:rsidRPr="005E32F7" w:rsidRDefault="00E644DD" w:rsidP="00E644DD">
      <w:pPr>
        <w:tabs>
          <w:tab w:val="num" w:pos="426"/>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законно являлась или стала известна или доступна Принимающей стороне до ее получения от Раскрывающей стороны;</w:t>
      </w:r>
    </w:p>
    <w:p w14:paraId="01A52E67" w14:textId="77777777" w:rsidR="00E644DD" w:rsidRPr="005E32F7" w:rsidRDefault="00E644DD" w:rsidP="00E644DD">
      <w:pPr>
        <w:tabs>
          <w:tab w:val="num" w:pos="426"/>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без каких-либо ограничений доведена Раскрывающей стороной до сведения Третьего лица, а также является или стала известной Третьим лицам в результате иных  правомерных или противоправных деяний (действий, бездействия) Раскрывающей стороны;</w:t>
      </w:r>
    </w:p>
    <w:p w14:paraId="38F1E8B4" w14:textId="77777777" w:rsidR="00E644DD" w:rsidRPr="005E32F7" w:rsidRDefault="00E644DD" w:rsidP="00E644DD">
      <w:pPr>
        <w:tabs>
          <w:tab w:val="num" w:pos="426"/>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независимо подготовлена Принимающей стороной без какого-либо обращения к Конфиденциальной информации;</w:t>
      </w:r>
    </w:p>
    <w:p w14:paraId="33791F94" w14:textId="77777777" w:rsidR="00E644DD" w:rsidRPr="005E32F7" w:rsidRDefault="00E644DD" w:rsidP="00E644DD">
      <w:pPr>
        <w:tabs>
          <w:tab w:val="num" w:pos="426"/>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разрешена к раскрытию письменным разрешением Раскрывающей Стороны;</w:t>
      </w:r>
    </w:p>
    <w:p w14:paraId="48BD3C11" w14:textId="77777777" w:rsidR="00E644DD" w:rsidRPr="005E32F7" w:rsidRDefault="00E644DD" w:rsidP="00E644DD">
      <w:pPr>
        <w:tabs>
          <w:tab w:val="num" w:pos="426"/>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является общедоступной по состоянию на дату подписания настоящего Договора или стала общедоступной после его подписания без нарушения положений настоящей Статьи.</w:t>
      </w:r>
    </w:p>
    <w:p w14:paraId="1EB64712" w14:textId="77777777" w:rsidR="00E644DD" w:rsidRPr="005E32F7" w:rsidRDefault="00E644DD" w:rsidP="00E644DD">
      <w:pPr>
        <w:pStyle w:val="afffa"/>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lastRenderedPageBreak/>
        <w:t xml:space="preserve">Если Принимающая сторона будет обязана в силу закона раскрыть какую-либо Конфиденциальную информацию, то Принимающая сторона обязана предварительно до раскрытия Конфиденциальной информации уведомить Раскрывающую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раскрытия Конфиденциальной информации, а при невозможности направления предварительного уведомления – незамедлительно после раскрытия </w:t>
      </w:r>
      <w:r w:rsidRPr="005E32F7">
        <w:rPr>
          <w:rFonts w:ascii="Tahoma" w:eastAsia="Times New Roman" w:hAnsi="Tahoma" w:cs="Tahoma"/>
          <w:color w:val="000000"/>
          <w:szCs w:val="20"/>
        </w:rPr>
        <w:t>при условии, что направление такого уведомления не нарушает законодательства и/или нормативных актов, регулирующих действия Сторон и/или лица, запрашивающего данную информацию.</w:t>
      </w:r>
      <w:r w:rsidRPr="005E32F7">
        <w:rPr>
          <w:rFonts w:ascii="Tahoma" w:eastAsia="Times New Roman" w:hAnsi="Tahoma" w:cs="Tahoma"/>
          <w:szCs w:val="20"/>
        </w:rPr>
        <w:t xml:space="preserve"> Принимающая сторона обязуется обеспечить раскрытие только той части Конфиденциальной информации, раскрытие которой необходимо в силу применения положений действующего законодательства Российской Федерации, нормативных актов Банка России,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14:paraId="51D150C9"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Принимающая сторона по письменному требованию Раскрывающей стороны обязана в течение 10 (Десяти) рабочих дней с даты получения соответствующего требования Раскрывающей стороны возвратить ей или уничтожить все документы и их копии, а также иные носители и их копии, содержащие Конфиденциальную информацию</w:t>
      </w:r>
      <w:r w:rsidRPr="005E32F7">
        <w:rPr>
          <w:rFonts w:ascii="Tahoma" w:eastAsia="Times New Roman" w:hAnsi="Tahoma" w:cs="Tahoma"/>
          <w:color w:val="000000"/>
          <w:szCs w:val="20"/>
        </w:rPr>
        <w:t xml:space="preserve">, 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законодательством Российской Федерации и/или нормативными актами, регулирующими деятельность Сторон. </w:t>
      </w:r>
    </w:p>
    <w:p w14:paraId="6615014A"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В случае ликвидации Принимающей стороны до момента завершения ее ликвидации Принимающая сторона обязана возвратить Раскрывающей стороне все документы, полученные ей по Договору и содержащие Конфиденциальную информацию.</w:t>
      </w:r>
    </w:p>
    <w:p w14:paraId="4EDF5EA8"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В случае реорганизации Принимающей стороны, все правопреемники этой Принимающей стороны обязаны исполнять обязательства, предусмотренные настоящей Статьей.</w:t>
      </w:r>
    </w:p>
    <w:p w14:paraId="6A3F26A6"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При проведении расследования фактов разглашения конфиденциальной информации или обстоятельств, свидетельствующих об угрозе такого разглашения, Раскрывающая сторона, вправе направлять к Принимающей стороне уполномоченных лиц – специалистов в области защиты информации. Пострадавшая сторона проводит расследование за свой счет, и в случае обнаружения доказательств вины другой стороны, требует возмещения, как понесенных убытков, так и расходов по привлечению специалистов; Виновная сторона обязуется компенсировать понесенные пострадавшей стороной убытки и расходы по привлечению специалистов в течение 30 (тридцати) дней с даты предъявления соответствующего требования.</w:t>
      </w:r>
    </w:p>
    <w:p w14:paraId="13BAA36C"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color w:val="000000"/>
          <w:szCs w:val="20"/>
        </w:rPr>
        <w:t xml:space="preserve">Раскрывающая сторона имеет право: </w:t>
      </w:r>
    </w:p>
    <w:p w14:paraId="7A1C1609" w14:textId="77777777" w:rsidR="00E644DD" w:rsidRPr="005E32F7" w:rsidRDefault="00E644DD" w:rsidP="00E644DD">
      <w:pPr>
        <w:tabs>
          <w:tab w:val="num" w:pos="426"/>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устанавливать, изменять и отменять в письменной форме режим конфиденциальности для переданной информации;</w:t>
      </w:r>
    </w:p>
    <w:p w14:paraId="22865321" w14:textId="77777777" w:rsidR="00E644DD" w:rsidRPr="005E32F7" w:rsidRDefault="00E644DD" w:rsidP="00E644DD">
      <w:pPr>
        <w:tabs>
          <w:tab w:val="num" w:pos="426"/>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разрешать или запрещать доступ к конфиденциальной информации,  определять порядок и условия доступа к этой информации третьих лиц;</w:t>
      </w:r>
    </w:p>
    <w:p w14:paraId="162FD635" w14:textId="77777777" w:rsidR="00E644DD" w:rsidRPr="005E32F7" w:rsidRDefault="00E644DD" w:rsidP="00E644DD">
      <w:pPr>
        <w:tabs>
          <w:tab w:val="num" w:pos="426"/>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защищать в установленном действующим законодательством Российской Федерации порядке свои права в случае разглашения, незаконного получения или незаконного использования третьими лицами конфиденциальной информации, в том числе требовать возмещения убытков, причиненных в связи с нарушением прав Раскрывающей стороны;</w:t>
      </w:r>
    </w:p>
    <w:p w14:paraId="44397217" w14:textId="77777777" w:rsidR="00E644DD" w:rsidRPr="005E32F7" w:rsidRDefault="00E644DD" w:rsidP="00E644DD">
      <w:pPr>
        <w:tabs>
          <w:tab w:val="num" w:pos="426"/>
          <w:tab w:val="num" w:pos="567"/>
        </w:tabs>
        <w:spacing w:after="0" w:line="240" w:lineRule="auto"/>
        <w:jc w:val="both"/>
        <w:rPr>
          <w:rFonts w:ascii="Tahoma" w:eastAsia="Times New Roman" w:hAnsi="Tahoma" w:cs="Tahoma"/>
          <w:szCs w:val="20"/>
        </w:rPr>
      </w:pPr>
      <w:r w:rsidRPr="005E32F7">
        <w:rPr>
          <w:rFonts w:ascii="Tahoma" w:eastAsia="Times New Roman" w:hAnsi="Tahoma" w:cs="Tahoma"/>
          <w:szCs w:val="20"/>
        </w:rPr>
        <w:t>- проводить проверки соблюдения Принимающей стороной обязательств по защите конфиденциальной информации, а также проводить расследования фактов разглашения конфиденциальной информации или обстоятельств, свидетельствующих об угрозе такого разглашения. При этом Раскрывающая сторона вправе привлекать специалистов в области защиты информации, а также, независимых экспертов.</w:t>
      </w:r>
    </w:p>
    <w:p w14:paraId="6ADAB717"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Каждая Сторона настоящим признает, что несанкционированное раскрытие или использование Конфиденциальной информации Принимающей стороной может нанести существенный ущерб Раскрывающей стороне как имущественный (убытки), так и неимущественный (деловая репутация Раскрывающей стороны, а также честь и достоинство Представителей Раскрывающей стороны).</w:t>
      </w:r>
    </w:p>
    <w:p w14:paraId="63AEEC48"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 xml:space="preserve">Принимающая сторона несет ответственность за невыполнение (как умышленное, так и по неосторожности) или ненадлежащее выполнение обязательств по настоящей Статье и обязуется в случае нарушения положений настоящей Статьи по требованию Раскрывающей стороны уплатить неустойку в размере  </w:t>
      </w:r>
      <w:permStart w:id="1533085514" w:edGrp="everyone"/>
      <w:r w:rsidRPr="005E32F7">
        <w:rPr>
          <w:rFonts w:ascii="Tahoma" w:eastAsia="Times New Roman" w:hAnsi="Tahoma" w:cs="Tahoma"/>
          <w:szCs w:val="20"/>
        </w:rPr>
        <w:t>500 000 (пятьсот тысяч)</w:t>
      </w:r>
      <w:permEnd w:id="1533085514"/>
      <w:r w:rsidRPr="005E32F7">
        <w:rPr>
          <w:rFonts w:ascii="Tahoma" w:eastAsia="Times New Roman" w:hAnsi="Tahoma" w:cs="Tahoma"/>
          <w:szCs w:val="20"/>
        </w:rPr>
        <w:t xml:space="preserve"> рублей.</w:t>
      </w:r>
    </w:p>
    <w:p w14:paraId="48AB7AF8"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 xml:space="preserve">Помимо уплаты неустойки Принимающая сторона обязуется возместить Раскрывающей стороне причиненные убытки в полном объеме (реальный ущерб и упущенную выгоду), а также осуществить все необходимые действия по восстановлению нарушенных прав Раскрывающей стороны, ее Представителей в соответствии с действующим законодательством Российской Федерации. Размер выплаченной неустойки зачитывается в счет возмещения убытков. </w:t>
      </w:r>
    </w:p>
    <w:p w14:paraId="75995CC0"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Положение о конфиденциальности действует в течение  3 (трех) лет с даты подписания Договора.</w:t>
      </w:r>
    </w:p>
    <w:p w14:paraId="178817BB"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 xml:space="preserve">До истечения срока предупреждения Стороны обязаны вернуть друг другу полученную Конфиденциальную информацию либо с письменного разрешения Стороны, раскрывшей Конфиденциальную информацию, уничтожить все документы и их копии, либо иные носители Конфиденциальной информации, </w:t>
      </w:r>
      <w:r w:rsidRPr="005E32F7">
        <w:rPr>
          <w:rFonts w:ascii="Tahoma" w:eastAsia="Times New Roman" w:hAnsi="Tahoma" w:cs="Tahoma"/>
          <w:color w:val="000000"/>
          <w:szCs w:val="20"/>
        </w:rPr>
        <w:t xml:space="preserve">за исключением случаев, когда уничтожение документов (копий), содержащих Конфиденциальную информацию, не может быть произведено в соответствии с действующим </w:t>
      </w:r>
      <w:r w:rsidRPr="005E32F7">
        <w:rPr>
          <w:rFonts w:ascii="Tahoma" w:eastAsia="Times New Roman" w:hAnsi="Tahoma" w:cs="Tahoma"/>
          <w:color w:val="000000"/>
          <w:szCs w:val="20"/>
        </w:rPr>
        <w:lastRenderedPageBreak/>
        <w:t xml:space="preserve">законодательством Российской Федерации  и/или нормативными актами, регулирующими деятельность Сторон. </w:t>
      </w:r>
      <w:r w:rsidRPr="005E32F7">
        <w:rPr>
          <w:rFonts w:ascii="Tahoma" w:eastAsia="Times New Roman" w:hAnsi="Tahoma" w:cs="Tahoma"/>
          <w:szCs w:val="20"/>
        </w:rPr>
        <w:t>По истечении срока предупреждения положения настоящей Статьи прекращают свое действие.</w:t>
      </w:r>
    </w:p>
    <w:p w14:paraId="5B031CA6" w14:textId="77777777" w:rsidR="00E644DD" w:rsidRPr="005E32F7" w:rsidRDefault="00E644DD" w:rsidP="00E644DD">
      <w:pPr>
        <w:numPr>
          <w:ilvl w:val="1"/>
          <w:numId w:val="40"/>
        </w:numPr>
        <w:spacing w:after="0" w:line="240" w:lineRule="auto"/>
        <w:ind w:left="0" w:firstLine="0"/>
        <w:jc w:val="both"/>
        <w:rPr>
          <w:rFonts w:ascii="Tahoma" w:eastAsia="Times New Roman" w:hAnsi="Tahoma" w:cs="Tahoma"/>
          <w:szCs w:val="20"/>
        </w:rPr>
      </w:pPr>
      <w:r w:rsidRPr="005E32F7">
        <w:rPr>
          <w:rFonts w:ascii="Tahoma" w:eastAsia="Times New Roman" w:hAnsi="Tahoma" w:cs="Tahoma"/>
          <w:szCs w:val="20"/>
        </w:rPr>
        <w:t>В случае расторжения Договора по любому основанию обязательства Сторон по неразглашению Конфиденциальной информации сохраняются в течение 3 (трех) лет со дня расторжения Договора, если иное не будет согласовано Сторонами при расторжении настоящего Договора.</w:t>
      </w:r>
    </w:p>
    <w:p w14:paraId="2EC06D8F" w14:textId="77777777" w:rsidR="00F01C8F" w:rsidRPr="005E32F7" w:rsidRDefault="008A1990" w:rsidP="00D2452E">
      <w:pPr>
        <w:tabs>
          <w:tab w:val="num" w:pos="426"/>
        </w:tabs>
        <w:spacing w:after="0" w:line="240" w:lineRule="auto"/>
        <w:jc w:val="both"/>
      </w:pPr>
      <w:r w:rsidRPr="005E32F7">
        <w:t xml:space="preserve"> </w:t>
      </w:r>
    </w:p>
    <w:p w14:paraId="2737C5BE" w14:textId="77777777" w:rsidR="00A2747E" w:rsidRPr="005E32F7" w:rsidRDefault="00A2747E" w:rsidP="00D2452E">
      <w:pPr>
        <w:pStyle w:val="30"/>
        <w:keepNext w:val="0"/>
        <w:keepLines w:val="0"/>
        <w:widowControl w:val="0"/>
        <w:numPr>
          <w:ilvl w:val="0"/>
          <w:numId w:val="40"/>
        </w:numPr>
        <w:tabs>
          <w:tab w:val="num" w:pos="1440"/>
        </w:tabs>
        <w:spacing w:before="0" w:line="240" w:lineRule="auto"/>
        <w:ind w:left="0" w:firstLine="0"/>
        <w:contextualSpacing/>
        <w:jc w:val="center"/>
        <w:rPr>
          <w:rFonts w:ascii="Tahoma" w:hAnsi="Tahoma" w:cs="Tahoma"/>
          <w:bCs w:val="0"/>
          <w:color w:val="000000" w:themeColor="text1"/>
          <w:sz w:val="20"/>
          <w:szCs w:val="20"/>
        </w:rPr>
      </w:pPr>
      <w:r w:rsidRPr="005E32F7">
        <w:rPr>
          <w:rFonts w:ascii="Tahoma" w:hAnsi="Tahoma" w:cs="Tahoma"/>
          <w:bCs w:val="0"/>
          <w:color w:val="000000" w:themeColor="text1"/>
          <w:sz w:val="20"/>
          <w:szCs w:val="20"/>
        </w:rPr>
        <w:t>Заключительные положения</w:t>
      </w:r>
    </w:p>
    <w:p w14:paraId="21A9C5BE" w14:textId="77777777" w:rsidR="0019212C" w:rsidRPr="005E32F7" w:rsidRDefault="0019212C" w:rsidP="00D2452E">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5E32F7">
        <w:rPr>
          <w:rFonts w:ascii="Tahoma" w:hAnsi="Tahoma" w:cs="Tahoma"/>
          <w:szCs w:val="20"/>
        </w:rPr>
        <w:t xml:space="preserve">Настоящий Договор составлен </w:t>
      </w:r>
      <w:permStart w:id="1014583078" w:edGrp="everyone"/>
      <w:r w:rsidRPr="005E32F7">
        <w:rPr>
          <w:rFonts w:ascii="Tahoma" w:hAnsi="Tahoma" w:cs="Tahoma"/>
          <w:szCs w:val="20"/>
        </w:rPr>
        <w:t>в двух</w:t>
      </w:r>
      <w:permEnd w:id="1014583078"/>
      <w:r w:rsidRPr="005E32F7">
        <w:rPr>
          <w:rFonts w:ascii="Tahoma" w:hAnsi="Tahoma" w:cs="Tahoma"/>
          <w:szCs w:val="20"/>
        </w:rPr>
        <w:t xml:space="preserve"> подлинных идентичных экземплярах, имеющих одинаковую  юридическую силу, по одному для каждой стороны.</w:t>
      </w:r>
    </w:p>
    <w:p w14:paraId="0913DAF3" w14:textId="704E9175" w:rsidR="00A2747E" w:rsidRPr="005E32F7" w:rsidRDefault="00B93FC2" w:rsidP="00D2452E">
      <w:pPr>
        <w:pStyle w:val="afffa"/>
        <w:numPr>
          <w:ilvl w:val="0"/>
          <w:numId w:val="12"/>
        </w:numPr>
        <w:tabs>
          <w:tab w:val="num" w:pos="426"/>
          <w:tab w:val="num" w:pos="567"/>
        </w:tabs>
        <w:spacing w:after="0" w:line="240" w:lineRule="auto"/>
        <w:ind w:left="0" w:firstLine="0"/>
        <w:jc w:val="both"/>
        <w:rPr>
          <w:rFonts w:ascii="Tahoma" w:hAnsi="Tahoma" w:cs="Tahoma"/>
          <w:szCs w:val="20"/>
        </w:rPr>
      </w:pPr>
      <w:permStart w:id="1983462483" w:edGrp="everyone"/>
      <w:r w:rsidRPr="005E32F7">
        <w:rPr>
          <w:rFonts w:ascii="Tahoma" w:hAnsi="Tahoma" w:cs="Tahoma"/>
          <w:szCs w:val="20"/>
        </w:rPr>
        <w:t xml:space="preserve">Договор вступает в силу с момента его заключения Сторонами и действует до полного исполнения Сторонами принятых на себя обязательств. Момент заключения Договора определяется исходя из даты указанной в </w:t>
      </w:r>
      <w:r w:rsidR="00F01C8F" w:rsidRPr="005E32F7">
        <w:rPr>
          <w:rFonts w:ascii="Tahoma" w:hAnsi="Tahoma" w:cs="Tahoma"/>
          <w:szCs w:val="20"/>
        </w:rPr>
        <w:t>преамбуле</w:t>
      </w:r>
      <w:r w:rsidRPr="005E32F7">
        <w:rPr>
          <w:rFonts w:ascii="Tahoma" w:hAnsi="Tahoma" w:cs="Tahoma"/>
          <w:szCs w:val="20"/>
        </w:rPr>
        <w:t xml:space="preserve"> Договора. </w:t>
      </w:r>
    </w:p>
    <w:permEnd w:id="1983462483"/>
    <w:p w14:paraId="59C35658" w14:textId="77777777" w:rsidR="0019212C" w:rsidRPr="005E32F7" w:rsidRDefault="0019212C" w:rsidP="00D2452E">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5E32F7">
        <w:rPr>
          <w:rFonts w:ascii="Tahoma" w:hAnsi="Tahoma" w:cs="Tahoma"/>
          <w:szCs w:val="20"/>
        </w:rPr>
        <w:t xml:space="preserve">После подписания Договора все предыдущие письменные и устные соглашения, переписка, переговоры между Сторонами, относящиеся к Договору, теряют </w:t>
      </w:r>
      <w:r w:rsidR="004741E3" w:rsidRPr="005E32F7">
        <w:rPr>
          <w:rFonts w:ascii="Tahoma" w:hAnsi="Tahoma" w:cs="Tahoma"/>
          <w:szCs w:val="20"/>
        </w:rPr>
        <w:t>юридическую силу</w:t>
      </w:r>
      <w:r w:rsidRPr="005E32F7">
        <w:rPr>
          <w:rFonts w:ascii="Tahoma" w:hAnsi="Tahoma" w:cs="Tahoma"/>
          <w:szCs w:val="20"/>
        </w:rPr>
        <w:t>.</w:t>
      </w:r>
    </w:p>
    <w:p w14:paraId="35D46568" w14:textId="77777777" w:rsidR="00D00688" w:rsidRPr="005E32F7" w:rsidRDefault="00D00688" w:rsidP="00D2452E">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5E32F7">
        <w:rPr>
          <w:rFonts w:ascii="Tahoma" w:hAnsi="Tahoma" w:cs="Tahoma"/>
          <w:szCs w:val="20"/>
        </w:rPr>
        <w:t xml:space="preserve">Не реализация Заказчиком прав, предоставленных Договором и/или действующим законодательством Российской Федерации не является отказом Заказчика от таких прав, а </w:t>
      </w:r>
      <w:r w:rsidR="00E31764" w:rsidRPr="005E32F7">
        <w:rPr>
          <w:rFonts w:ascii="Tahoma" w:hAnsi="Tahoma" w:cs="Tahoma"/>
          <w:szCs w:val="20"/>
        </w:rPr>
        <w:t>Исполнитель,</w:t>
      </w:r>
      <w:r w:rsidRPr="005E32F7">
        <w:rPr>
          <w:rFonts w:ascii="Tahoma" w:hAnsi="Tahoma" w:cs="Tahoma"/>
          <w:szCs w:val="20"/>
        </w:rPr>
        <w:t xml:space="preserve"> ни при каких обстоятельствах, не освобождается от ответственности за его действия (бездействия), которые могут привести к возникновению у Заказчика убытков, в том числе в случае, если Заказчик не воспользуется правами, предоставленными Договором и/или действующим законодательством Российской Федерации.</w:t>
      </w:r>
    </w:p>
    <w:p w14:paraId="30430ECA" w14:textId="77777777" w:rsidR="00D00688" w:rsidRPr="005E32F7" w:rsidRDefault="00D00688" w:rsidP="00D2452E">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5E32F7">
        <w:rPr>
          <w:rFonts w:ascii="Tahoma" w:hAnsi="Tahoma" w:cs="Tahoma"/>
          <w:szCs w:val="20"/>
        </w:rPr>
        <w:t>Если какое-либо положение Договора признано недействительным,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добросовестно договориться о внесении соответствующих изменений в Договор, которые максимально точно отражали бы первоначальные коммерческие намерения Сторон</w:t>
      </w:r>
    </w:p>
    <w:p w14:paraId="179B2437" w14:textId="77777777" w:rsidR="00D00688" w:rsidRPr="005E32F7" w:rsidRDefault="00F67C76" w:rsidP="006D1650">
      <w:pPr>
        <w:pStyle w:val="afffa"/>
        <w:numPr>
          <w:ilvl w:val="0"/>
          <w:numId w:val="12"/>
        </w:numPr>
        <w:spacing w:after="0" w:line="240" w:lineRule="auto"/>
        <w:ind w:left="0" w:firstLine="0"/>
        <w:jc w:val="both"/>
        <w:rPr>
          <w:rFonts w:ascii="Tahoma" w:hAnsi="Tahoma" w:cs="Tahoma"/>
          <w:szCs w:val="20"/>
        </w:rPr>
      </w:pPr>
      <w:r w:rsidRPr="005E32F7">
        <w:rPr>
          <w:rFonts w:ascii="Tahoma" w:hAnsi="Tahoma" w:cs="Tahoma"/>
          <w:szCs w:val="20"/>
        </w:rPr>
        <w:t xml:space="preserve">Исполнитель </w:t>
      </w:r>
      <w:r w:rsidR="00874061" w:rsidRPr="005E32F7">
        <w:rPr>
          <w:rFonts w:ascii="Tahoma" w:hAnsi="Tahoma" w:cs="Tahoma"/>
          <w:szCs w:val="20"/>
        </w:rPr>
        <w:t>в срок не позднее 10 дней с момента наступления соответствующего события</w:t>
      </w:r>
      <w:r w:rsidR="00D00688" w:rsidRPr="005E32F7">
        <w:rPr>
          <w:rFonts w:ascii="Tahoma" w:hAnsi="Tahoma" w:cs="Tahoma"/>
          <w:szCs w:val="20"/>
        </w:rPr>
        <w:t xml:space="preserve"> обязан уведомлять Заказчика о следующих событиях: а) принятии уполномоченными органами решений или заявлении требований о реорганизации или ликвидации </w:t>
      </w:r>
      <w:r w:rsidR="00E31764" w:rsidRPr="005E32F7">
        <w:rPr>
          <w:rFonts w:ascii="Tahoma" w:hAnsi="Tahoma" w:cs="Tahoma"/>
          <w:szCs w:val="20"/>
        </w:rPr>
        <w:t>Исполнителя</w:t>
      </w:r>
      <w:r w:rsidR="00D00688" w:rsidRPr="005E32F7">
        <w:rPr>
          <w:rFonts w:ascii="Tahoma" w:hAnsi="Tahoma" w:cs="Tahoma"/>
          <w:szCs w:val="20"/>
        </w:rPr>
        <w:t xml:space="preserve">; б) подаче в отношении </w:t>
      </w:r>
      <w:r w:rsidR="00E31764" w:rsidRPr="005E32F7">
        <w:rPr>
          <w:rFonts w:ascii="Tahoma" w:hAnsi="Tahoma" w:cs="Tahoma"/>
          <w:szCs w:val="20"/>
        </w:rPr>
        <w:t>Исполнителя</w:t>
      </w:r>
      <w:r w:rsidR="00D00688" w:rsidRPr="005E32F7">
        <w:rPr>
          <w:rFonts w:ascii="Tahoma" w:hAnsi="Tahoma" w:cs="Tahoma"/>
          <w:szCs w:val="20"/>
        </w:rPr>
        <w:t xml:space="preserve"> заявлений о признании его несостоятельным (банкротом); в) вынесении в отношении </w:t>
      </w:r>
      <w:r w:rsidR="00E31764" w:rsidRPr="005E32F7">
        <w:rPr>
          <w:rFonts w:ascii="Tahoma" w:hAnsi="Tahoma" w:cs="Tahoma"/>
          <w:szCs w:val="20"/>
        </w:rPr>
        <w:t>Исполнителя</w:t>
      </w:r>
      <w:r w:rsidR="00D00688" w:rsidRPr="005E32F7">
        <w:rPr>
          <w:rFonts w:ascii="Tahoma" w:hAnsi="Tahoma" w:cs="Tahoma"/>
          <w:szCs w:val="20"/>
        </w:rPr>
        <w:t xml:space="preserve"> решений уполномоченных органов, либо предъявлении к </w:t>
      </w:r>
      <w:r w:rsidR="00E31764" w:rsidRPr="005E32F7">
        <w:rPr>
          <w:rFonts w:ascii="Tahoma" w:hAnsi="Tahoma" w:cs="Tahoma"/>
          <w:szCs w:val="20"/>
        </w:rPr>
        <w:t>Исполнителю</w:t>
      </w:r>
      <w:r w:rsidR="00D00688" w:rsidRPr="005E32F7">
        <w:rPr>
          <w:rFonts w:ascii="Tahoma" w:hAnsi="Tahoma" w:cs="Tahoma"/>
          <w:szCs w:val="20"/>
        </w:rPr>
        <w:t xml:space="preserve"> исковых заявлений о взыскании денежных средств в размере более 25% (двадцати пяти процентов) балансовой стоимости активов </w:t>
      </w:r>
      <w:r w:rsidR="00E31764" w:rsidRPr="005E32F7">
        <w:rPr>
          <w:rFonts w:ascii="Tahoma" w:hAnsi="Tahoma" w:cs="Tahoma"/>
          <w:szCs w:val="20"/>
        </w:rPr>
        <w:t>Исполнителя</w:t>
      </w:r>
      <w:r w:rsidR="00D00688" w:rsidRPr="005E32F7">
        <w:rPr>
          <w:rFonts w:ascii="Tahoma" w:hAnsi="Tahoma" w:cs="Tahoma"/>
          <w:szCs w:val="20"/>
        </w:rPr>
        <w:t xml:space="preserve">; г) изъятие или наложении ареста на имущество </w:t>
      </w:r>
      <w:r w:rsidR="00E31764" w:rsidRPr="005E32F7">
        <w:rPr>
          <w:rFonts w:ascii="Tahoma" w:hAnsi="Tahoma" w:cs="Tahoma"/>
          <w:szCs w:val="20"/>
        </w:rPr>
        <w:t>Исполнителя</w:t>
      </w:r>
      <w:r w:rsidR="00D00688" w:rsidRPr="005E32F7">
        <w:rPr>
          <w:rFonts w:ascii="Tahoma" w:hAnsi="Tahoma" w:cs="Tahoma"/>
          <w:szCs w:val="20"/>
        </w:rPr>
        <w:t xml:space="preserve"> стоимостью более 10% (десяти процентов) балансовой стоимости активов </w:t>
      </w:r>
      <w:r w:rsidR="00E31764" w:rsidRPr="005E32F7">
        <w:rPr>
          <w:rFonts w:ascii="Tahoma" w:hAnsi="Tahoma" w:cs="Tahoma"/>
          <w:szCs w:val="20"/>
        </w:rPr>
        <w:t>Исполнителя</w:t>
      </w:r>
      <w:r w:rsidR="00D00688" w:rsidRPr="005E32F7">
        <w:rPr>
          <w:rFonts w:ascii="Tahoma" w:hAnsi="Tahoma" w:cs="Tahoma"/>
          <w:szCs w:val="20"/>
        </w:rPr>
        <w:t xml:space="preserve">, либо имущество обеспечивающее </w:t>
      </w:r>
      <w:r w:rsidR="000F0D5F" w:rsidRPr="005E32F7">
        <w:rPr>
          <w:rFonts w:ascii="Tahoma" w:hAnsi="Tahoma" w:cs="Tahoma"/>
          <w:szCs w:val="20"/>
        </w:rPr>
        <w:t>процесс оказания услуг</w:t>
      </w:r>
      <w:r w:rsidR="00D00688" w:rsidRPr="005E32F7">
        <w:rPr>
          <w:rFonts w:ascii="Tahoma" w:hAnsi="Tahoma" w:cs="Tahoma"/>
          <w:szCs w:val="20"/>
        </w:rPr>
        <w:t xml:space="preserve">; д) иные события препятствующие исполнению обязательств по настоящему Договору. </w:t>
      </w:r>
    </w:p>
    <w:p w14:paraId="35C91ABD" w14:textId="77777777" w:rsidR="00D00688" w:rsidRPr="005E32F7" w:rsidRDefault="00D00688" w:rsidP="006D1650">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5E32F7">
        <w:rPr>
          <w:rFonts w:ascii="Tahoma" w:hAnsi="Tahoma" w:cs="Tahoma"/>
          <w:szCs w:val="20"/>
        </w:rPr>
        <w:t xml:space="preserve">В случае не уведомления Заказчика о событиях указанных в настоящем пункте, </w:t>
      </w:r>
      <w:r w:rsidR="00F67C76" w:rsidRPr="005E32F7">
        <w:rPr>
          <w:rFonts w:ascii="Tahoma" w:hAnsi="Tahoma" w:cs="Tahoma"/>
          <w:szCs w:val="20"/>
        </w:rPr>
        <w:t xml:space="preserve">Исполнитель </w:t>
      </w:r>
      <w:r w:rsidRPr="005E32F7">
        <w:rPr>
          <w:rFonts w:ascii="Tahoma" w:hAnsi="Tahoma" w:cs="Tahoma"/>
          <w:szCs w:val="20"/>
        </w:rPr>
        <w:t xml:space="preserve"> несет ответственность и обязан уплатить Заказчику штраф в размере 1 % (один процент) от Цены </w:t>
      </w:r>
      <w:r w:rsidR="0069558B" w:rsidRPr="005E32F7">
        <w:rPr>
          <w:rFonts w:ascii="Tahoma" w:hAnsi="Tahoma" w:cs="Tahoma"/>
          <w:szCs w:val="20"/>
        </w:rPr>
        <w:t>Услуг</w:t>
      </w:r>
      <w:r w:rsidRPr="005E32F7">
        <w:rPr>
          <w:rFonts w:ascii="Tahoma" w:hAnsi="Tahoma" w:cs="Tahoma"/>
          <w:szCs w:val="20"/>
        </w:rPr>
        <w:t xml:space="preserve"> за каждый случай нарушения.</w:t>
      </w:r>
    </w:p>
    <w:p w14:paraId="7F138672" w14:textId="5C704322" w:rsidR="00D00688" w:rsidRDefault="00D00688" w:rsidP="006D1650">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5E32F7">
        <w:rPr>
          <w:rFonts w:ascii="Tahoma" w:hAnsi="Tahoma" w:cs="Tahoma"/>
          <w:szCs w:val="20"/>
        </w:rPr>
        <w:t>В случае изменения реквизитов, в т.ч. адреса (местонахождения),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 и почтовый адрес.</w:t>
      </w:r>
    </w:p>
    <w:p w14:paraId="66254263" w14:textId="77777777" w:rsidR="00896244" w:rsidRPr="00431C66" w:rsidRDefault="00896244" w:rsidP="006D1650">
      <w:pPr>
        <w:pStyle w:val="afffa"/>
        <w:numPr>
          <w:ilvl w:val="0"/>
          <w:numId w:val="12"/>
        </w:numPr>
        <w:tabs>
          <w:tab w:val="num" w:pos="567"/>
        </w:tabs>
        <w:spacing w:after="0" w:line="240" w:lineRule="auto"/>
        <w:ind w:left="0" w:firstLine="0"/>
        <w:jc w:val="both"/>
        <w:rPr>
          <w:rFonts w:ascii="Tahoma" w:hAnsi="Tahoma" w:cs="Tahoma"/>
          <w:szCs w:val="20"/>
        </w:rPr>
      </w:pPr>
      <w:r w:rsidRPr="00431C66">
        <w:rPr>
          <w:rFonts w:ascii="Tahoma" w:hAnsi="Tahoma" w:cs="Tahoma"/>
          <w:b/>
          <w:szCs w:val="20"/>
        </w:rPr>
        <w:t>Электронный документооборот</w:t>
      </w:r>
    </w:p>
    <w:p w14:paraId="3E70AAA1" w14:textId="0F00AE25" w:rsidR="00896244" w:rsidRPr="00431C66" w:rsidRDefault="00896244" w:rsidP="006D1650">
      <w:pPr>
        <w:pStyle w:val="afffa"/>
        <w:numPr>
          <w:ilvl w:val="2"/>
          <w:numId w:val="46"/>
        </w:numPr>
        <w:spacing w:after="0" w:line="240" w:lineRule="auto"/>
        <w:ind w:left="0" w:firstLine="0"/>
        <w:jc w:val="both"/>
        <w:rPr>
          <w:rFonts w:ascii="Tahoma" w:hAnsi="Tahoma" w:cs="Tahoma"/>
          <w:b/>
          <w:iCs/>
          <w:szCs w:val="20"/>
        </w:rPr>
      </w:pPr>
      <w:r w:rsidRPr="00431C66">
        <w:rPr>
          <w:rFonts w:ascii="Tahoma" w:hAnsi="Tahoma" w:cs="Tahoma"/>
          <w:szCs w:val="20"/>
        </w:rPr>
        <w:t xml:space="preserve">Стороны пришли к соглашению о направлении и получении документов, связанных с исполнением настоящего Договора, в электронном виде с использованием усиленной квалифицированной электронной подписи (далее – УКЭП) через оператора электронного документооборота (далее – Оператор ЭДО) АО «ПФ «СКБ Контур» и/или Оператора ЭДО, имеющего возможность обмена электронными данными с АО «ПФ «СКБ Контур», а именно: </w:t>
      </w:r>
      <w:permStart w:id="1155028712" w:edGrp="everyone"/>
      <w:r w:rsidRPr="00431C66">
        <w:rPr>
          <w:rFonts w:ascii="Tahoma" w:hAnsi="Tahoma" w:cs="Tahoma"/>
          <w:szCs w:val="20"/>
        </w:rPr>
        <w:t xml:space="preserve"> счетов-фактур, актов приемки-сдачи выполненных работ (оказанных услуг), товарных накладных в утвержденных формализованных форматах универсальных передаточных документов и универсальных корректировочных документов</w:t>
      </w:r>
      <w:permEnd w:id="1155028712"/>
      <w:r w:rsidRPr="00431C66">
        <w:rPr>
          <w:rFonts w:ascii="Tahoma" w:hAnsi="Tahoma" w:cs="Tahoma"/>
          <w:szCs w:val="20"/>
        </w:rPr>
        <w:t xml:space="preserve"> согласно Приказам ФНС России от </w:t>
      </w:r>
      <w:permStart w:id="1252333127" w:edGrp="everyone"/>
      <w:r w:rsidRPr="00431C66">
        <w:rPr>
          <w:rFonts w:ascii="Tahoma" w:hAnsi="Tahoma" w:cs="Tahoma"/>
          <w:szCs w:val="20"/>
        </w:rPr>
        <w:t xml:space="preserve">12.10.2020 №ЕД-7-26/736@, </w:t>
      </w:r>
      <w:r w:rsidR="008E5643">
        <w:rPr>
          <w:rFonts w:ascii="Tahoma" w:hAnsi="Tahoma" w:cs="Tahoma"/>
        </w:rPr>
        <w:t xml:space="preserve">от </w:t>
      </w:r>
      <w:r w:rsidR="008E5643">
        <w:rPr>
          <w:rFonts w:ascii="Tahoma" w:hAnsi="Tahoma" w:cs="Tahoma"/>
          <w:color w:val="000000"/>
          <w:szCs w:val="20"/>
          <w:shd w:val="clear" w:color="auto" w:fill="FFFFFF"/>
        </w:rPr>
        <w:t>19.12.2023 № ЕД-7-26/970@ </w:t>
      </w:r>
      <w:r w:rsidR="008E5643" w:rsidRPr="00431C66">
        <w:rPr>
          <w:rFonts w:ascii="Tahoma" w:hAnsi="Tahoma" w:cs="Tahoma"/>
          <w:szCs w:val="20"/>
        </w:rPr>
        <w:t xml:space="preserve"> </w:t>
      </w:r>
      <w:permEnd w:id="1252333127"/>
      <w:r w:rsidRPr="00431C66">
        <w:rPr>
          <w:rFonts w:ascii="Tahoma" w:hAnsi="Tahoma" w:cs="Tahoma"/>
          <w:szCs w:val="20"/>
        </w:rPr>
        <w:t xml:space="preserve">(либо документам, принятым в замену указанных приказов ФНС России с момента их обязательного применения); </w:t>
      </w:r>
      <w:permStart w:id="344135668" w:edGrp="everyone"/>
      <w:r w:rsidRPr="00431C66">
        <w:rPr>
          <w:rFonts w:ascii="Tahoma" w:hAnsi="Tahoma" w:cs="Tahoma"/>
          <w:szCs w:val="20"/>
        </w:rPr>
        <w:t xml:space="preserve">актов сверок, актов о приемке выполненных работ (форма № КС-2), справок о стоимости выполненных работ и затрат (форма № КС-3), наряд-заказов, актов зачета взаимных требований/заявления о зачете взаимных требований , актов об использовании давальческих материалов и накладной на отпуск материалов на сторону (в случае использования давальческих материалов), Отчетов, Актов приема-передачи прав </w:t>
      </w:r>
      <w:permEnd w:id="344135668"/>
      <w:r w:rsidRPr="00431C66">
        <w:rPr>
          <w:rFonts w:ascii="Tahoma" w:hAnsi="Tahoma" w:cs="Tahoma"/>
          <w:szCs w:val="20"/>
        </w:rPr>
        <w:t>- в форматах pdf (Portable Document Format), doc (MS Word), xls (MS Excel), а в случае утверждения ФНС России форматов для таких документов - в соответствии с утвержденными форматами с момента их обязательного применения. Максимальный объем одного неформализованного документа не должен превышать 5 МБ.</w:t>
      </w:r>
    </w:p>
    <w:p w14:paraId="034EB417" w14:textId="77777777" w:rsidR="00896244" w:rsidRPr="00431C66" w:rsidRDefault="00896244" w:rsidP="006D1650">
      <w:pPr>
        <w:pStyle w:val="afffa"/>
        <w:numPr>
          <w:ilvl w:val="2"/>
          <w:numId w:val="46"/>
        </w:numPr>
        <w:spacing w:after="0" w:line="240" w:lineRule="auto"/>
        <w:ind w:left="0" w:firstLine="0"/>
        <w:jc w:val="both"/>
        <w:rPr>
          <w:rFonts w:ascii="Tahoma" w:hAnsi="Tahoma" w:cs="Tahoma"/>
          <w:b/>
          <w:iCs/>
          <w:szCs w:val="20"/>
        </w:rPr>
      </w:pPr>
      <w:r w:rsidRPr="00431C66">
        <w:rPr>
          <w:rFonts w:ascii="Tahoma" w:hAnsi="Tahoma" w:cs="Tahoma"/>
          <w:szCs w:val="20"/>
        </w:rPr>
        <w:t>В случае изменения Оператора ЭДО Заказчиком, последним в адрес Исполнителя будет направлено уведомление. Исполнитель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Заказчика, либо заключить договор с Оператором ЭДО Заказчика или иным Оператором ЭДО, имеющим возможность обмена электронными данными с Оператором ЭДО Заказчика.</w:t>
      </w:r>
    </w:p>
    <w:p w14:paraId="7D5F8269" w14:textId="77777777" w:rsidR="00896244" w:rsidRPr="00431C66" w:rsidRDefault="00896244" w:rsidP="006D1650">
      <w:pPr>
        <w:pStyle w:val="afffa"/>
        <w:numPr>
          <w:ilvl w:val="2"/>
          <w:numId w:val="46"/>
        </w:numPr>
        <w:spacing w:after="0" w:line="240" w:lineRule="auto"/>
        <w:ind w:left="0" w:firstLine="0"/>
        <w:jc w:val="both"/>
        <w:rPr>
          <w:rFonts w:ascii="Tahoma" w:hAnsi="Tahoma" w:cs="Tahoma"/>
          <w:b/>
          <w:iCs/>
          <w:szCs w:val="20"/>
        </w:rPr>
      </w:pPr>
      <w:r w:rsidRPr="00431C66">
        <w:rPr>
          <w:rFonts w:ascii="Tahoma" w:hAnsi="Tahoma" w:cs="Tahoma"/>
          <w:szCs w:val="20"/>
        </w:rPr>
        <w:t>При обмене электронными документами Стороны обязуются указывать нижеописанные реквизиты для каждого XML документа:</w:t>
      </w:r>
    </w:p>
    <w:p w14:paraId="541AEEDB" w14:textId="77777777" w:rsidR="00896244" w:rsidRPr="00431C66" w:rsidRDefault="00896244" w:rsidP="006D1650">
      <w:pPr>
        <w:widowControl w:val="0"/>
        <w:tabs>
          <w:tab w:val="left" w:pos="284"/>
        </w:tabs>
        <w:autoSpaceDE w:val="0"/>
        <w:autoSpaceDN w:val="0"/>
        <w:adjustRightInd w:val="0"/>
        <w:spacing w:after="60" w:line="240" w:lineRule="auto"/>
        <w:jc w:val="both"/>
        <w:rPr>
          <w:rFonts w:ascii="Tahoma" w:hAnsi="Tahoma" w:cs="Tahoma"/>
          <w:szCs w:val="20"/>
        </w:rPr>
      </w:pPr>
      <w:r w:rsidRPr="00431C66">
        <w:rPr>
          <w:rFonts w:ascii="Tahoma" w:hAnsi="Tahoma" w:cs="Tahoma"/>
          <w:szCs w:val="20"/>
        </w:rPr>
        <w:t xml:space="preserve">В счет-фактуре и корректировочном счет-фактуре в секции ИнфПолФХЖ1.ТекстИнф - строку с тегом </w:t>
      </w:r>
      <w:r w:rsidRPr="00431C66">
        <w:rPr>
          <w:rFonts w:ascii="Tahoma" w:hAnsi="Tahoma" w:cs="Tahoma"/>
          <w:szCs w:val="20"/>
        </w:rPr>
        <w:lastRenderedPageBreak/>
        <w:t xml:space="preserve">ТекстИнф и значениями атрибутов Идентиф="Договор" и Значен=&lt;Номер договора&gt;;   </w:t>
      </w:r>
    </w:p>
    <w:p w14:paraId="284A29F1" w14:textId="77777777" w:rsidR="00896244" w:rsidRPr="00431C66" w:rsidRDefault="00896244" w:rsidP="006D1650">
      <w:pPr>
        <w:widowControl w:val="0"/>
        <w:tabs>
          <w:tab w:val="left" w:pos="284"/>
        </w:tabs>
        <w:autoSpaceDE w:val="0"/>
        <w:autoSpaceDN w:val="0"/>
        <w:adjustRightInd w:val="0"/>
        <w:spacing w:after="60" w:line="240" w:lineRule="auto"/>
        <w:jc w:val="both"/>
        <w:rPr>
          <w:rFonts w:ascii="Tahoma" w:hAnsi="Tahoma" w:cs="Tahoma"/>
          <w:szCs w:val="20"/>
        </w:rPr>
      </w:pPr>
      <w:r w:rsidRPr="00431C66">
        <w:rPr>
          <w:rFonts w:ascii="Tahoma" w:hAnsi="Tahoma" w:cs="Tahoma"/>
          <w:szCs w:val="20"/>
        </w:rPr>
        <w:t xml:space="preserve"> В Акте приема-сдачи работ (услуг) и Торг12 в формате УПД в секции ИнфПолФХЖ1 - строку с тегом ТекстИнф и значениями атрибутов Идентиф="Договор" и Значен=&lt;Номер договора&gt; или в секции СвПродПер.СвПер – строку с тэгом  ОснПер и значениями атрибутов НаимОсн="Договор" и НомОсн=&lt;Номер договора&gt;; в секции ГрузОт – значениями атрибута УчастникТип если грузоотправитель не совпадает с продавцом</w:t>
      </w:r>
    </w:p>
    <w:p w14:paraId="4037C8FC" w14:textId="77777777" w:rsidR="00896244" w:rsidRPr="00431C66" w:rsidRDefault="00896244" w:rsidP="006D1650">
      <w:pPr>
        <w:widowControl w:val="0"/>
        <w:tabs>
          <w:tab w:val="left" w:pos="284"/>
        </w:tabs>
        <w:autoSpaceDE w:val="0"/>
        <w:autoSpaceDN w:val="0"/>
        <w:adjustRightInd w:val="0"/>
        <w:spacing w:after="60" w:line="240" w:lineRule="auto"/>
        <w:jc w:val="both"/>
        <w:rPr>
          <w:rFonts w:ascii="Tahoma" w:hAnsi="Tahoma" w:cs="Tahoma"/>
          <w:szCs w:val="20"/>
        </w:rPr>
      </w:pPr>
      <w:r w:rsidRPr="00431C66">
        <w:rPr>
          <w:rFonts w:ascii="Tahoma" w:hAnsi="Tahoma" w:cs="Tahoma"/>
          <w:szCs w:val="20"/>
        </w:rPr>
        <w:t xml:space="preserve">Если номер СЧФ отличается от номера ПУД, на основании которого он выписан, то в СЧФ указывается дополнительное поле – «номер ПУД». В секции ИнфПолФХЖ1.ТекстИнф строки с тегом: </w:t>
      </w:r>
    </w:p>
    <w:p w14:paraId="37263B7F" w14:textId="77777777" w:rsidR="00896244" w:rsidRPr="00431C66" w:rsidRDefault="00896244" w:rsidP="006D1650">
      <w:pPr>
        <w:widowControl w:val="0"/>
        <w:tabs>
          <w:tab w:val="left" w:pos="284"/>
        </w:tabs>
        <w:autoSpaceDE w:val="0"/>
        <w:autoSpaceDN w:val="0"/>
        <w:adjustRightInd w:val="0"/>
        <w:spacing w:after="60" w:line="240" w:lineRule="auto"/>
        <w:jc w:val="both"/>
        <w:rPr>
          <w:rFonts w:ascii="Tahoma" w:hAnsi="Tahoma" w:cs="Tahoma"/>
          <w:szCs w:val="20"/>
        </w:rPr>
      </w:pPr>
      <w:r w:rsidRPr="00431C66">
        <w:rPr>
          <w:rFonts w:ascii="Tahoma" w:hAnsi="Tahoma" w:cs="Tahoma"/>
          <w:szCs w:val="20"/>
        </w:rPr>
        <w:t xml:space="preserve">ТекстИнф и значениями атрибутов Идентиф=" ПредДок" и Значен=&lt;Номер ПУД&gt; </w:t>
      </w:r>
    </w:p>
    <w:p w14:paraId="50C549B5" w14:textId="77777777" w:rsidR="00896244" w:rsidRPr="00431C66" w:rsidRDefault="00896244" w:rsidP="006D1650">
      <w:pPr>
        <w:widowControl w:val="0"/>
        <w:tabs>
          <w:tab w:val="left" w:pos="284"/>
        </w:tabs>
        <w:autoSpaceDE w:val="0"/>
        <w:autoSpaceDN w:val="0"/>
        <w:adjustRightInd w:val="0"/>
        <w:spacing w:after="60" w:line="240" w:lineRule="auto"/>
        <w:jc w:val="both"/>
        <w:rPr>
          <w:rFonts w:ascii="Tahoma" w:hAnsi="Tahoma" w:cs="Tahoma"/>
          <w:szCs w:val="20"/>
        </w:rPr>
      </w:pPr>
      <w:r w:rsidRPr="00431C66">
        <w:rPr>
          <w:rFonts w:ascii="Tahoma" w:hAnsi="Tahoma" w:cs="Tahoma"/>
          <w:szCs w:val="20"/>
        </w:rPr>
        <w:t>ТекстИнф и значениями атрибутов Идентиф=" ПредДокДата" и Значен=&lt;Дата ПУД&gt;</w:t>
      </w:r>
    </w:p>
    <w:p w14:paraId="3BA9850A" w14:textId="77777777" w:rsidR="00896244" w:rsidRDefault="00896244" w:rsidP="006D1650">
      <w:pPr>
        <w:widowControl w:val="0"/>
        <w:tabs>
          <w:tab w:val="left" w:pos="284"/>
        </w:tabs>
        <w:autoSpaceDE w:val="0"/>
        <w:autoSpaceDN w:val="0"/>
        <w:adjustRightInd w:val="0"/>
        <w:spacing w:after="60" w:line="240" w:lineRule="auto"/>
        <w:jc w:val="both"/>
        <w:rPr>
          <w:rFonts w:ascii="Tahoma" w:hAnsi="Tahoma" w:cs="Tahoma"/>
          <w:szCs w:val="20"/>
        </w:rPr>
      </w:pPr>
      <w:r w:rsidRPr="00431C66">
        <w:rPr>
          <w:rFonts w:ascii="Tahoma" w:hAnsi="Tahoma" w:cs="Tahoma"/>
          <w:szCs w:val="20"/>
        </w:rPr>
        <w:t>При обмене электронными документами в неформализованном формате Стороны обязуются в строке «Комментарий» заполнять значение: ##Договор= &lt;Номер договора&gt; от &lt;дата договора&gt;.</w:t>
      </w:r>
    </w:p>
    <w:p w14:paraId="716193C4" w14:textId="77777777" w:rsidR="00896244" w:rsidRDefault="00896244" w:rsidP="006D1650">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sidRPr="00431C66">
        <w:rPr>
          <w:rFonts w:ascii="Tahoma" w:hAnsi="Tahoma" w:cs="Tahoma"/>
          <w:szCs w:val="20"/>
        </w:rPr>
        <w:t>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w:t>
      </w:r>
    </w:p>
    <w:p w14:paraId="476EBCD1" w14:textId="77777777" w:rsidR="00896244" w:rsidRDefault="00896244" w:rsidP="006D1650">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sidRPr="00431C66">
        <w:rPr>
          <w:rFonts w:ascii="Tahoma" w:hAnsi="Tahoma" w:cs="Tahoma"/>
          <w:szCs w:val="20"/>
        </w:rPr>
        <w:t>Стороны признают, что используемые Сторонами электронные документы, подписанные УКЭП уполномоченных представителей Сторон, имеют равную юридическую силу с документами на бумажном носителе, подписанными уполномоченными представителями и заверенными оттисками печатей Сторон (независимо от того существуют такие документы на бумажных носителях или нет), только при соблюдении правил формирования и порядка передачи электронных документов, установленных настоящим разделом Договора и правилами Оператора ЭДО.</w:t>
      </w:r>
    </w:p>
    <w:p w14:paraId="7E4E6614" w14:textId="77777777" w:rsidR="00896244" w:rsidRDefault="00896244" w:rsidP="006D1650">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sidRPr="00431C66">
        <w:rPr>
          <w:rFonts w:ascii="Tahoma" w:hAnsi="Tahoma" w:cs="Tahoma"/>
          <w:szCs w:val="20"/>
        </w:rPr>
        <w:t>Стороны обязаны своевременно информировать друг друга о технической невозможности обмена документами в электронной форме, связанной с неработоспособностью системы электронного документооборота.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w:t>
      </w:r>
    </w:p>
    <w:p w14:paraId="20AF0A66" w14:textId="77777777" w:rsidR="00896244" w:rsidRDefault="00896244" w:rsidP="006D1650">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sidRPr="00431C66">
        <w:rPr>
          <w:rFonts w:ascii="Tahoma" w:hAnsi="Tahoma" w:cs="Tahoma"/>
          <w:szCs w:val="20"/>
        </w:rPr>
        <w:t xml:space="preserve">Стороны договорились о том, что Заказчик вправе в одностороннем порядке полностью или в части перейти на временной или постоянной основе на бумажный документооборот по договору, предварительно уведомив об этом Исполнителя. </w:t>
      </w:r>
    </w:p>
    <w:p w14:paraId="762EABB7" w14:textId="77777777" w:rsidR="00896244" w:rsidRDefault="00896244" w:rsidP="006D1650">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sidRPr="00431C66">
        <w:rPr>
          <w:rFonts w:ascii="Tahoma" w:hAnsi="Tahoma" w:cs="Tahoma"/>
          <w:szCs w:val="20"/>
        </w:rPr>
        <w:t>Заказчик, за исключением случаев предусмотренных п</w:t>
      </w:r>
      <w:permStart w:id="867703790" w:edGrp="everyone"/>
      <w:r w:rsidRPr="00431C66">
        <w:rPr>
          <w:rFonts w:ascii="Tahoma" w:hAnsi="Tahoma" w:cs="Tahoma"/>
          <w:szCs w:val="20"/>
        </w:rPr>
        <w:t>15.</w:t>
      </w:r>
      <w:r>
        <w:rPr>
          <w:rFonts w:ascii="Tahoma" w:hAnsi="Tahoma" w:cs="Tahoma"/>
          <w:szCs w:val="20"/>
        </w:rPr>
        <w:t>9</w:t>
      </w:r>
      <w:r w:rsidRPr="00431C66">
        <w:rPr>
          <w:rFonts w:ascii="Tahoma" w:hAnsi="Tahoma" w:cs="Tahoma"/>
          <w:szCs w:val="20"/>
        </w:rPr>
        <w:t>.</w:t>
      </w:r>
      <w:permEnd w:id="867703790"/>
      <w:r w:rsidRPr="00431C66">
        <w:rPr>
          <w:rFonts w:ascii="Tahoma" w:hAnsi="Tahoma" w:cs="Tahoma"/>
          <w:szCs w:val="20"/>
        </w:rPr>
        <w:t>6.-</w:t>
      </w:r>
      <w:permStart w:id="1301896299" w:edGrp="everyone"/>
      <w:r w:rsidRPr="00431C66">
        <w:rPr>
          <w:rFonts w:ascii="Tahoma" w:hAnsi="Tahoma" w:cs="Tahoma"/>
          <w:szCs w:val="20"/>
        </w:rPr>
        <w:t>15.</w:t>
      </w:r>
      <w:r>
        <w:rPr>
          <w:rFonts w:ascii="Tahoma" w:hAnsi="Tahoma" w:cs="Tahoma"/>
          <w:szCs w:val="20"/>
        </w:rPr>
        <w:t>9</w:t>
      </w:r>
      <w:r w:rsidRPr="00431C66">
        <w:rPr>
          <w:rFonts w:ascii="Tahoma" w:hAnsi="Tahoma" w:cs="Tahoma"/>
          <w:szCs w:val="20"/>
        </w:rPr>
        <w:t>.</w:t>
      </w:r>
      <w:permEnd w:id="1301896299"/>
      <w:r w:rsidRPr="00431C66">
        <w:rPr>
          <w:rFonts w:ascii="Tahoma" w:hAnsi="Tahoma" w:cs="Tahoma"/>
          <w:szCs w:val="20"/>
        </w:rPr>
        <w:t>7. вправе не принимать к рассмотрению направленные Исполнителем  на бумажном носителе документы, а также документы составленные с нарушением требований п.</w:t>
      </w:r>
      <w:permStart w:id="2132950710" w:edGrp="everyone"/>
      <w:r w:rsidRPr="00431C66">
        <w:rPr>
          <w:rFonts w:ascii="Tahoma" w:hAnsi="Tahoma" w:cs="Tahoma"/>
          <w:szCs w:val="20"/>
        </w:rPr>
        <w:t>15.</w:t>
      </w:r>
      <w:r>
        <w:rPr>
          <w:rFonts w:ascii="Tahoma" w:hAnsi="Tahoma" w:cs="Tahoma"/>
          <w:szCs w:val="20"/>
        </w:rPr>
        <w:t>9</w:t>
      </w:r>
      <w:r w:rsidRPr="00431C66">
        <w:rPr>
          <w:rFonts w:ascii="Tahoma" w:hAnsi="Tahoma" w:cs="Tahoma"/>
          <w:szCs w:val="20"/>
        </w:rPr>
        <w:t>.</w:t>
      </w:r>
      <w:permEnd w:id="2132950710"/>
      <w:r w:rsidRPr="00431C66">
        <w:rPr>
          <w:rFonts w:ascii="Tahoma" w:hAnsi="Tahoma" w:cs="Tahoma"/>
          <w:szCs w:val="20"/>
        </w:rPr>
        <w:t>1.-</w:t>
      </w:r>
      <w:permStart w:id="1087339683" w:edGrp="everyone"/>
      <w:r w:rsidRPr="00431C66">
        <w:rPr>
          <w:rFonts w:ascii="Tahoma" w:hAnsi="Tahoma" w:cs="Tahoma"/>
          <w:szCs w:val="20"/>
        </w:rPr>
        <w:t>15.</w:t>
      </w:r>
      <w:r>
        <w:rPr>
          <w:rFonts w:ascii="Tahoma" w:hAnsi="Tahoma" w:cs="Tahoma"/>
          <w:szCs w:val="20"/>
        </w:rPr>
        <w:t>9</w:t>
      </w:r>
      <w:r w:rsidRPr="00431C66">
        <w:rPr>
          <w:rFonts w:ascii="Tahoma" w:hAnsi="Tahoma" w:cs="Tahoma"/>
          <w:szCs w:val="20"/>
        </w:rPr>
        <w:t>.</w:t>
      </w:r>
      <w:permEnd w:id="1087339683"/>
      <w:r w:rsidRPr="00431C66">
        <w:rPr>
          <w:rFonts w:ascii="Tahoma" w:hAnsi="Tahoma" w:cs="Tahoma"/>
          <w:szCs w:val="20"/>
        </w:rPr>
        <w:t>3 настоящего Договора и требовать предоставления надлежаще оформленных документов с использованием системы</w:t>
      </w:r>
      <w:permStart w:id="133371788" w:edGrp="everyone"/>
      <w:permEnd w:id="133371788"/>
      <w:r w:rsidRPr="00431C66">
        <w:rPr>
          <w:rFonts w:ascii="Tahoma" w:hAnsi="Tahoma" w:cs="Tahoma"/>
          <w:szCs w:val="20"/>
        </w:rPr>
        <w:t xml:space="preserve"> электронного документооборота.</w:t>
      </w:r>
    </w:p>
    <w:p w14:paraId="777E8250" w14:textId="25FD3ED2" w:rsidR="00896244" w:rsidRDefault="00896244" w:rsidP="006D1650">
      <w:pPr>
        <w:pStyle w:val="afffa"/>
        <w:widowControl w:val="0"/>
        <w:numPr>
          <w:ilvl w:val="2"/>
          <w:numId w:val="46"/>
        </w:numPr>
        <w:tabs>
          <w:tab w:val="left" w:pos="284"/>
        </w:tabs>
        <w:autoSpaceDE w:val="0"/>
        <w:autoSpaceDN w:val="0"/>
        <w:adjustRightInd w:val="0"/>
        <w:spacing w:after="60" w:line="240" w:lineRule="auto"/>
        <w:ind w:left="0" w:firstLine="0"/>
        <w:jc w:val="both"/>
        <w:rPr>
          <w:rFonts w:ascii="Tahoma" w:hAnsi="Tahoma" w:cs="Tahoma"/>
          <w:szCs w:val="20"/>
        </w:rPr>
      </w:pPr>
      <w:r w:rsidRPr="00431C66">
        <w:rPr>
          <w:rFonts w:ascii="Tahoma" w:hAnsi="Tahoma" w:cs="Tahoma"/>
          <w:szCs w:val="20"/>
        </w:rPr>
        <w:t xml:space="preserve">Возможность дублирования документов, составленных в электронной форме, на бумажном носителе возможна только по запросу Заказчика   в случаях, когда </w:t>
      </w:r>
      <w:r w:rsidR="006D1650">
        <w:rPr>
          <w:rFonts w:ascii="Tahoma" w:hAnsi="Tahoma" w:cs="Tahoma"/>
          <w:szCs w:val="20"/>
        </w:rPr>
        <w:t>Заказчик</w:t>
      </w:r>
      <w:r w:rsidRPr="00431C66">
        <w:rPr>
          <w:rFonts w:ascii="Tahoma" w:hAnsi="Tahoma" w:cs="Tahoma"/>
          <w:szCs w:val="20"/>
        </w:rPr>
        <w:t xml:space="preserve">   не получил от Исполнителя документы через Оператора ЭДО.</w:t>
      </w:r>
    </w:p>
    <w:p w14:paraId="59CC63DD" w14:textId="5CC807E3" w:rsidR="00896244" w:rsidRPr="00896244" w:rsidRDefault="00896244" w:rsidP="006D1650">
      <w:pPr>
        <w:pStyle w:val="afffa"/>
        <w:widowControl w:val="0"/>
        <w:numPr>
          <w:ilvl w:val="2"/>
          <w:numId w:val="46"/>
        </w:numPr>
        <w:tabs>
          <w:tab w:val="left" w:pos="284"/>
          <w:tab w:val="left" w:pos="851"/>
        </w:tabs>
        <w:autoSpaceDE w:val="0"/>
        <w:autoSpaceDN w:val="0"/>
        <w:adjustRightInd w:val="0"/>
        <w:spacing w:after="60" w:line="240" w:lineRule="auto"/>
        <w:ind w:left="0" w:firstLine="0"/>
        <w:jc w:val="both"/>
        <w:rPr>
          <w:rFonts w:ascii="Tahoma" w:hAnsi="Tahoma" w:cs="Tahoma"/>
          <w:szCs w:val="20"/>
        </w:rPr>
      </w:pPr>
      <w:r w:rsidRPr="00431C66">
        <w:rPr>
          <w:rFonts w:ascii="Tahoma" w:hAnsi="Tahoma" w:cs="Tahoma"/>
          <w:szCs w:val="20"/>
        </w:rPr>
        <w:t>К документам, указанным в п.</w:t>
      </w:r>
      <w:permStart w:id="860959317" w:edGrp="everyone"/>
      <w:r w:rsidRPr="00431C66">
        <w:rPr>
          <w:rFonts w:ascii="Tahoma" w:hAnsi="Tahoma" w:cs="Tahoma"/>
          <w:szCs w:val="20"/>
        </w:rPr>
        <w:t>15.</w:t>
      </w:r>
      <w:r>
        <w:rPr>
          <w:rFonts w:ascii="Tahoma" w:hAnsi="Tahoma" w:cs="Tahoma"/>
          <w:szCs w:val="20"/>
        </w:rPr>
        <w:t>9</w:t>
      </w:r>
      <w:r w:rsidRPr="00431C66">
        <w:rPr>
          <w:rFonts w:ascii="Tahoma" w:hAnsi="Tahoma" w:cs="Tahoma"/>
          <w:szCs w:val="20"/>
        </w:rPr>
        <w:t>.</w:t>
      </w:r>
      <w:permEnd w:id="860959317"/>
      <w:r w:rsidRPr="00431C66">
        <w:rPr>
          <w:rFonts w:ascii="Tahoma" w:hAnsi="Tahoma" w:cs="Tahoma"/>
          <w:szCs w:val="20"/>
        </w:rPr>
        <w:t>1. настоящего Договора, передаваемым в электронной форме, условия Договора о количестве экземпляров, предоставляемых на бумажном носителе, не применяются.</w:t>
      </w:r>
      <w:r w:rsidRPr="00431C66">
        <w:rPr>
          <w:rFonts w:ascii="Tahoma" w:hAnsi="Tahoma" w:cs="Tahoma"/>
        </w:rPr>
        <w:t xml:space="preserve"> </w:t>
      </w:r>
    </w:p>
    <w:p w14:paraId="2B19AFB0" w14:textId="77777777" w:rsidR="0019212C" w:rsidRPr="005E32F7" w:rsidRDefault="0019212C" w:rsidP="006D1650">
      <w:pPr>
        <w:pStyle w:val="afffa"/>
        <w:numPr>
          <w:ilvl w:val="0"/>
          <w:numId w:val="12"/>
        </w:numPr>
        <w:tabs>
          <w:tab w:val="num" w:pos="426"/>
          <w:tab w:val="num" w:pos="567"/>
        </w:tabs>
        <w:spacing w:after="0" w:line="240" w:lineRule="auto"/>
        <w:ind w:left="0" w:firstLine="0"/>
        <w:jc w:val="both"/>
        <w:rPr>
          <w:rFonts w:ascii="Tahoma" w:hAnsi="Tahoma" w:cs="Tahoma"/>
          <w:szCs w:val="20"/>
        </w:rPr>
      </w:pPr>
      <w:r w:rsidRPr="005E32F7">
        <w:rPr>
          <w:rFonts w:ascii="Tahoma" w:hAnsi="Tahoma" w:cs="Tahoma"/>
          <w:szCs w:val="20"/>
        </w:rPr>
        <w:t>Все указанные в Договоре приложения я</w:t>
      </w:r>
      <w:r w:rsidR="007903C1" w:rsidRPr="005E32F7">
        <w:rPr>
          <w:rFonts w:ascii="Tahoma" w:hAnsi="Tahoma" w:cs="Tahoma"/>
          <w:szCs w:val="20"/>
        </w:rPr>
        <w:t>вляются его неотъемлемой частью</w:t>
      </w:r>
    </w:p>
    <w:p w14:paraId="1375B88D" w14:textId="77777777" w:rsidR="007903C1" w:rsidRPr="005E32F7" w:rsidRDefault="007903C1" w:rsidP="00D2452E">
      <w:pPr>
        <w:widowControl w:val="0"/>
        <w:shd w:val="clear" w:color="auto" w:fill="FFFFFF"/>
        <w:autoSpaceDE w:val="0"/>
        <w:autoSpaceDN w:val="0"/>
        <w:adjustRightInd w:val="0"/>
        <w:spacing w:after="0" w:line="240" w:lineRule="auto"/>
        <w:contextualSpacing/>
        <w:jc w:val="both"/>
        <w:rPr>
          <w:rFonts w:ascii="Tahoma" w:hAnsi="Tahoma" w:cs="Tahoma"/>
          <w:szCs w:val="20"/>
        </w:rPr>
      </w:pPr>
      <w:r w:rsidRPr="005E32F7">
        <w:rPr>
          <w:rFonts w:ascii="Tahoma" w:hAnsi="Tahoma" w:cs="Tahoma"/>
          <w:szCs w:val="20"/>
        </w:rPr>
        <w:t>Приложения к настоящему Договору:</w:t>
      </w:r>
      <w:permStart w:id="299962148" w:edGrp="everyone"/>
    </w:p>
    <w:p w14:paraId="240FCA22" w14:textId="7853DD86" w:rsidR="0048313C" w:rsidRDefault="00821A9E" w:rsidP="0048313C">
      <w:pPr>
        <w:spacing w:after="0"/>
        <w:rPr>
          <w:rFonts w:ascii="Tahoma" w:hAnsi="Tahoma" w:cs="Tahoma"/>
          <w:szCs w:val="20"/>
        </w:rPr>
      </w:pPr>
      <w:r>
        <w:rPr>
          <w:rFonts w:ascii="Tahoma" w:hAnsi="Tahoma" w:cs="Tahoma"/>
          <w:szCs w:val="20"/>
        </w:rPr>
        <w:t>Приложение № .</w:t>
      </w:r>
      <w:r w:rsidR="0048313C">
        <w:rPr>
          <w:rFonts w:ascii="Tahoma" w:hAnsi="Tahoma" w:cs="Tahoma"/>
          <w:szCs w:val="20"/>
        </w:rPr>
        <w:t xml:space="preserve">Техническое задание </w:t>
      </w:r>
      <w:r w:rsidR="0048313C" w:rsidRPr="00A91E19">
        <w:rPr>
          <w:rFonts w:ascii="Tahoma" w:hAnsi="Tahoma" w:cs="Tahoma"/>
          <w:szCs w:val="20"/>
        </w:rPr>
        <w:t>по обслуживанию кондиционеров</w:t>
      </w:r>
      <w:r w:rsidR="0048313C">
        <w:rPr>
          <w:rFonts w:ascii="Tahoma" w:hAnsi="Tahoma" w:cs="Tahoma"/>
          <w:szCs w:val="20"/>
        </w:rPr>
        <w:t xml:space="preserve"> в Свердловском филиале АО «ЭнергосбыТ Плюс»;</w:t>
      </w:r>
    </w:p>
    <w:p w14:paraId="0CCA39BF" w14:textId="77777777" w:rsidR="0048313C" w:rsidRDefault="0048313C" w:rsidP="0048313C">
      <w:pPr>
        <w:spacing w:after="0"/>
        <w:rPr>
          <w:rFonts w:ascii="Tahoma" w:hAnsi="Tahoma" w:cs="Tahoma"/>
          <w:szCs w:val="20"/>
        </w:rPr>
      </w:pPr>
      <w:r>
        <w:rPr>
          <w:rFonts w:ascii="Tahoma" w:hAnsi="Tahoma" w:cs="Tahoma"/>
          <w:szCs w:val="20"/>
        </w:rPr>
        <w:t xml:space="preserve">Приложение №2. </w:t>
      </w:r>
      <w:r w:rsidRPr="004F49AC">
        <w:rPr>
          <w:rFonts w:ascii="Tahoma" w:hAnsi="Tahoma" w:cs="Tahoma"/>
          <w:szCs w:val="20"/>
        </w:rPr>
        <w:t>Перечень обслуживаемых систем кондиционирования Свердловского филиала АО «ЭнергосбыТ Плюс»</w:t>
      </w:r>
      <w:r>
        <w:rPr>
          <w:rFonts w:ascii="Tahoma" w:hAnsi="Tahoma" w:cs="Tahoma"/>
          <w:szCs w:val="20"/>
        </w:rPr>
        <w:t xml:space="preserve">; </w:t>
      </w:r>
    </w:p>
    <w:p w14:paraId="4515FB20" w14:textId="77777777" w:rsidR="0048313C" w:rsidRDefault="0048313C" w:rsidP="0048313C">
      <w:pPr>
        <w:spacing w:after="0"/>
        <w:rPr>
          <w:rFonts w:ascii="Tahoma" w:hAnsi="Tahoma" w:cs="Tahoma"/>
          <w:szCs w:val="20"/>
        </w:rPr>
      </w:pPr>
      <w:r>
        <w:rPr>
          <w:rFonts w:ascii="Tahoma" w:hAnsi="Tahoma" w:cs="Tahoma"/>
          <w:szCs w:val="20"/>
        </w:rPr>
        <w:t>Приложение №3. Расчет стоимости услуг;</w:t>
      </w:r>
    </w:p>
    <w:p w14:paraId="774FD0F0" w14:textId="77777777" w:rsidR="0048313C" w:rsidRDefault="0048313C" w:rsidP="0048313C">
      <w:pPr>
        <w:shd w:val="clear" w:color="auto" w:fill="FFFFFF"/>
        <w:adjustRightInd w:val="0"/>
        <w:spacing w:after="0" w:line="240" w:lineRule="auto"/>
        <w:contextualSpacing/>
        <w:jc w:val="both"/>
        <w:rPr>
          <w:rFonts w:ascii="Tahoma" w:hAnsi="Tahoma" w:cs="Tahoma"/>
          <w:szCs w:val="20"/>
        </w:rPr>
      </w:pPr>
      <w:r>
        <w:rPr>
          <w:rFonts w:ascii="Tahoma" w:hAnsi="Tahoma" w:cs="Tahoma"/>
          <w:szCs w:val="20"/>
        </w:rPr>
        <w:t>Приложение №4. Перечень работ;</w:t>
      </w:r>
    </w:p>
    <w:p w14:paraId="4C0F90FB" w14:textId="77777777" w:rsidR="0048313C" w:rsidRDefault="0048313C" w:rsidP="0048313C">
      <w:pPr>
        <w:shd w:val="clear" w:color="auto" w:fill="FFFFFF"/>
        <w:adjustRightInd w:val="0"/>
        <w:spacing w:after="0" w:line="240" w:lineRule="auto"/>
        <w:contextualSpacing/>
        <w:jc w:val="both"/>
        <w:rPr>
          <w:rFonts w:ascii="Tahoma" w:hAnsi="Tahoma" w:cs="Tahoma"/>
          <w:szCs w:val="20"/>
        </w:rPr>
      </w:pPr>
      <w:r>
        <w:rPr>
          <w:rFonts w:ascii="Tahoma" w:hAnsi="Tahoma" w:cs="Tahoma"/>
          <w:szCs w:val="20"/>
        </w:rPr>
        <w:t>Приложение №5. Акт технического состояния кондиционеров;</w:t>
      </w:r>
    </w:p>
    <w:p w14:paraId="0C39C886" w14:textId="77777777" w:rsidR="0048313C" w:rsidRDefault="0048313C" w:rsidP="0048313C">
      <w:pPr>
        <w:shd w:val="clear" w:color="auto" w:fill="FFFFFF"/>
        <w:adjustRightInd w:val="0"/>
        <w:spacing w:after="0" w:line="240" w:lineRule="auto"/>
        <w:contextualSpacing/>
        <w:jc w:val="both"/>
        <w:rPr>
          <w:rFonts w:ascii="Tahoma" w:eastAsia="Times New Roman" w:hAnsi="Tahoma" w:cs="Tahoma"/>
          <w:szCs w:val="20"/>
        </w:rPr>
      </w:pPr>
      <w:r>
        <w:rPr>
          <w:rFonts w:ascii="Tahoma" w:eastAsia="Times New Roman" w:hAnsi="Tahoma" w:cs="Tahoma"/>
          <w:szCs w:val="20"/>
        </w:rPr>
        <w:t xml:space="preserve">Приложение №6. </w:t>
      </w:r>
      <w:r w:rsidRPr="00DB1A5A">
        <w:rPr>
          <w:rFonts w:ascii="Tahoma" w:eastAsia="Times New Roman" w:hAnsi="Tahoma" w:cs="Tahoma"/>
          <w:szCs w:val="20"/>
        </w:rPr>
        <w:t>Форма предоставления информации о цепочке собственников (бенефициарах)</w:t>
      </w:r>
      <w:r>
        <w:rPr>
          <w:rFonts w:ascii="Tahoma" w:eastAsia="Times New Roman" w:hAnsi="Tahoma" w:cs="Tahoma"/>
          <w:szCs w:val="20"/>
        </w:rPr>
        <w:t>;</w:t>
      </w:r>
    </w:p>
    <w:p w14:paraId="567A4C63" w14:textId="09450D49" w:rsidR="00C12922" w:rsidRDefault="0048313C" w:rsidP="00C12922">
      <w:pPr>
        <w:spacing w:after="0" w:line="240" w:lineRule="auto"/>
        <w:rPr>
          <w:rFonts w:ascii="Times New Roman" w:hAnsi="Times New Roman" w:cs="Times New Roman"/>
          <w:sz w:val="24"/>
          <w:szCs w:val="24"/>
        </w:rPr>
      </w:pPr>
      <w:r>
        <w:rPr>
          <w:rFonts w:ascii="Tahoma" w:eastAsia="Times New Roman" w:hAnsi="Tahoma" w:cs="Tahoma"/>
          <w:szCs w:val="20"/>
        </w:rPr>
        <w:t>Приложение №7. Требования к промышленной безопасности и охране труда</w:t>
      </w:r>
      <w:permEnd w:id="299962148"/>
      <w:r w:rsidR="00FE70C7" w:rsidRPr="005E32F7">
        <w:rPr>
          <w:rFonts w:ascii="Tahoma" w:hAnsi="Tahoma" w:cs="Tahoma"/>
          <w:color w:val="000000" w:themeColor="text1"/>
          <w:szCs w:val="20"/>
        </w:rPr>
        <w:t xml:space="preserve">          </w:t>
      </w:r>
    </w:p>
    <w:p w14:paraId="4CC2E1C2" w14:textId="77777777" w:rsidR="0019212C" w:rsidRPr="005E32F7" w:rsidRDefault="00FE70C7" w:rsidP="00D2452E">
      <w:pPr>
        <w:pStyle w:val="30"/>
        <w:keepNext w:val="0"/>
        <w:widowControl w:val="0"/>
        <w:spacing w:before="0" w:line="240" w:lineRule="auto"/>
        <w:contextualSpacing/>
        <w:rPr>
          <w:rFonts w:ascii="Tahoma" w:hAnsi="Tahoma" w:cs="Tahoma"/>
          <w:bCs w:val="0"/>
          <w:color w:val="000000" w:themeColor="text1"/>
          <w:sz w:val="20"/>
          <w:szCs w:val="20"/>
        </w:rPr>
      </w:pPr>
      <w:r w:rsidRPr="005E32F7">
        <w:rPr>
          <w:rFonts w:ascii="Tahoma" w:hAnsi="Tahoma" w:cs="Tahoma"/>
          <w:bCs w:val="0"/>
          <w:color w:val="000000" w:themeColor="text1"/>
          <w:sz w:val="20"/>
          <w:szCs w:val="20"/>
        </w:rPr>
        <w:t xml:space="preserve">                                                          </w:t>
      </w:r>
    </w:p>
    <w:p w14:paraId="6B5BA1E5" w14:textId="77777777" w:rsidR="00AD09E0" w:rsidRPr="005E32F7" w:rsidRDefault="00AD09E0" w:rsidP="00D2452E">
      <w:pPr>
        <w:pStyle w:val="afffa"/>
        <w:widowControl w:val="0"/>
        <w:numPr>
          <w:ilvl w:val="0"/>
          <w:numId w:val="37"/>
        </w:numPr>
        <w:spacing w:after="0" w:line="240" w:lineRule="auto"/>
        <w:ind w:left="0" w:firstLine="0"/>
        <w:jc w:val="center"/>
        <w:outlineLvl w:val="1"/>
        <w:rPr>
          <w:rFonts w:ascii="Tahoma" w:eastAsia="Calibri" w:hAnsi="Tahoma" w:cs="Tahoma"/>
          <w:b/>
          <w:szCs w:val="20"/>
          <w:lang w:eastAsia="en-US"/>
        </w:rPr>
      </w:pPr>
      <w:r w:rsidRPr="005E32F7">
        <w:rPr>
          <w:rFonts w:ascii="Tahoma" w:eastAsia="Calibri" w:hAnsi="Tahoma" w:cs="Tahoma"/>
          <w:b/>
          <w:szCs w:val="20"/>
          <w:lang w:eastAsia="en-US"/>
        </w:rPr>
        <w:t>Адреса, банковские и почтовые реквизиты и подписи Сторон:</w:t>
      </w:r>
    </w:p>
    <w:tbl>
      <w:tblPr>
        <w:tblpPr w:leftFromText="180" w:rightFromText="180" w:vertAnchor="text" w:horzAnchor="margin" w:tblpY="107"/>
        <w:tblW w:w="9747" w:type="dxa"/>
        <w:tblLayout w:type="fixed"/>
        <w:tblLook w:val="01E0" w:firstRow="1" w:lastRow="1" w:firstColumn="1" w:lastColumn="1" w:noHBand="0" w:noVBand="0"/>
      </w:tblPr>
      <w:tblGrid>
        <w:gridCol w:w="4448"/>
        <w:gridCol w:w="5299"/>
      </w:tblGrid>
      <w:tr w:rsidR="00AD09E0" w:rsidRPr="005E32F7" w14:paraId="1E81ADFB" w14:textId="77777777" w:rsidTr="00047441">
        <w:tc>
          <w:tcPr>
            <w:tcW w:w="4448" w:type="dxa"/>
          </w:tcPr>
          <w:p w14:paraId="355EC6E7" w14:textId="77777777" w:rsidR="00AD09E0" w:rsidRPr="005E32F7" w:rsidRDefault="00AD09E0" w:rsidP="00D2452E">
            <w:pPr>
              <w:widowControl w:val="0"/>
              <w:shd w:val="clear" w:color="auto" w:fill="FFFFFF"/>
              <w:spacing w:after="0" w:line="240" w:lineRule="auto"/>
              <w:jc w:val="center"/>
              <w:rPr>
                <w:rFonts w:ascii="Tahoma" w:eastAsia="Times New Roman" w:hAnsi="Tahoma" w:cs="Tahoma"/>
                <w:b/>
                <w:szCs w:val="20"/>
              </w:rPr>
            </w:pPr>
            <w:r w:rsidRPr="005E32F7">
              <w:rPr>
                <w:rFonts w:ascii="Tahoma" w:eastAsia="Times New Roman" w:hAnsi="Tahoma" w:cs="Tahoma"/>
                <w:b/>
                <w:szCs w:val="20"/>
              </w:rPr>
              <w:t>Исполнитель</w:t>
            </w:r>
          </w:p>
        </w:tc>
        <w:tc>
          <w:tcPr>
            <w:tcW w:w="5299" w:type="dxa"/>
          </w:tcPr>
          <w:p w14:paraId="10015760" w14:textId="77777777" w:rsidR="00AD09E0" w:rsidRPr="005E32F7" w:rsidRDefault="00AD09E0" w:rsidP="00D2452E">
            <w:pPr>
              <w:widowControl w:val="0"/>
              <w:shd w:val="clear" w:color="auto" w:fill="FFFFFF"/>
              <w:spacing w:after="0" w:line="240" w:lineRule="auto"/>
              <w:jc w:val="center"/>
              <w:rPr>
                <w:rFonts w:ascii="Tahoma" w:eastAsia="Times New Roman" w:hAnsi="Tahoma" w:cs="Tahoma"/>
                <w:b/>
                <w:szCs w:val="20"/>
              </w:rPr>
            </w:pPr>
            <w:r w:rsidRPr="005E32F7">
              <w:rPr>
                <w:rFonts w:ascii="Tahoma" w:eastAsia="Times New Roman" w:hAnsi="Tahoma" w:cs="Tahoma"/>
                <w:b/>
                <w:szCs w:val="20"/>
              </w:rPr>
              <w:t>Заказчик</w:t>
            </w:r>
          </w:p>
        </w:tc>
      </w:tr>
      <w:tr w:rsidR="00AD09E0" w:rsidRPr="005E32F7" w14:paraId="04DD7A8A" w14:textId="77777777" w:rsidTr="00047441">
        <w:tc>
          <w:tcPr>
            <w:tcW w:w="4448" w:type="dxa"/>
          </w:tcPr>
          <w:p w14:paraId="6FFC412F" w14:textId="28FC80DD" w:rsidR="00AD09E0" w:rsidRPr="005E32F7" w:rsidRDefault="00AD09E0" w:rsidP="00D2452E">
            <w:pPr>
              <w:widowControl w:val="0"/>
              <w:shd w:val="clear" w:color="auto" w:fill="FFFFFF"/>
              <w:tabs>
                <w:tab w:val="left" w:pos="4232"/>
              </w:tabs>
              <w:spacing w:after="0" w:line="240" w:lineRule="auto"/>
              <w:ind w:right="-108"/>
              <w:jc w:val="center"/>
              <w:rPr>
                <w:rFonts w:ascii="Tahoma" w:eastAsia="Times New Roman" w:hAnsi="Tahoma" w:cs="Tahoma"/>
                <w:b/>
                <w:spacing w:val="-3"/>
                <w:szCs w:val="20"/>
              </w:rPr>
            </w:pPr>
            <w:bookmarkStart w:id="13" w:name="_GoBack"/>
            <w:bookmarkEnd w:id="13"/>
            <w:permStart w:id="174946171" w:edGrp="everyone" w:colFirst="0" w:colLast="0"/>
            <w:permStart w:id="1272454807" w:edGrp="everyone" w:colFirst="1" w:colLast="1"/>
          </w:p>
          <w:p w14:paraId="3B5DA175" w14:textId="77777777" w:rsidR="00AD09E0" w:rsidRPr="005E32F7" w:rsidRDefault="00AD09E0" w:rsidP="00D2452E">
            <w:pPr>
              <w:widowControl w:val="0"/>
              <w:shd w:val="clear" w:color="auto" w:fill="FFFFFF"/>
              <w:spacing w:after="0" w:line="240" w:lineRule="auto"/>
              <w:jc w:val="center"/>
              <w:rPr>
                <w:rFonts w:ascii="Tahoma" w:eastAsia="Times New Roman" w:hAnsi="Tahoma" w:cs="Tahoma"/>
                <w:b/>
                <w:szCs w:val="20"/>
              </w:rPr>
            </w:pPr>
          </w:p>
        </w:tc>
        <w:tc>
          <w:tcPr>
            <w:tcW w:w="5299" w:type="dxa"/>
          </w:tcPr>
          <w:p w14:paraId="548B7392" w14:textId="5F490B41" w:rsidR="00AD09E0" w:rsidRPr="005E32F7" w:rsidRDefault="00116BCA" w:rsidP="00D2452E">
            <w:pPr>
              <w:widowControl w:val="0"/>
              <w:shd w:val="clear" w:color="auto" w:fill="FFFFFF"/>
              <w:spacing w:after="0" w:line="240" w:lineRule="auto"/>
              <w:jc w:val="center"/>
              <w:rPr>
                <w:rFonts w:ascii="Tahoma" w:eastAsia="Times New Roman" w:hAnsi="Tahoma" w:cs="Tahoma"/>
                <w:b/>
                <w:szCs w:val="20"/>
              </w:rPr>
            </w:pPr>
            <w:r w:rsidRPr="00E31302">
              <w:rPr>
                <w:rFonts w:ascii="Tahoma" w:eastAsia="Times New Roman" w:hAnsi="Tahoma" w:cs="Tahoma"/>
                <w:b/>
                <w:spacing w:val="-3"/>
                <w:szCs w:val="20"/>
              </w:rPr>
              <w:t>АО «Энерго</w:t>
            </w:r>
            <w:r>
              <w:rPr>
                <w:rFonts w:ascii="Tahoma" w:eastAsia="Times New Roman" w:hAnsi="Tahoma" w:cs="Tahoma"/>
                <w:b/>
                <w:spacing w:val="-3"/>
                <w:szCs w:val="20"/>
              </w:rPr>
              <w:t>сбы</w:t>
            </w:r>
            <w:r w:rsidRPr="00E31302">
              <w:rPr>
                <w:rFonts w:ascii="Tahoma" w:eastAsia="Times New Roman" w:hAnsi="Tahoma" w:cs="Tahoma"/>
                <w:b/>
                <w:spacing w:val="-3"/>
                <w:szCs w:val="20"/>
              </w:rPr>
              <w:t>Т Плюс»</w:t>
            </w:r>
          </w:p>
        </w:tc>
      </w:tr>
      <w:tr w:rsidR="00AD09E0" w:rsidRPr="005E32F7" w14:paraId="5134D91F" w14:textId="77777777" w:rsidTr="00047441">
        <w:tc>
          <w:tcPr>
            <w:tcW w:w="4448" w:type="dxa"/>
          </w:tcPr>
          <w:p w14:paraId="3FB2B316" w14:textId="640F9A33" w:rsidR="00AD09E0" w:rsidRPr="005E32F7" w:rsidRDefault="00AD09E0" w:rsidP="00D2452E">
            <w:pPr>
              <w:widowControl w:val="0"/>
              <w:spacing w:after="0" w:line="240" w:lineRule="auto"/>
              <w:jc w:val="both"/>
              <w:rPr>
                <w:rFonts w:ascii="Tahoma" w:eastAsia="Times New Roman" w:hAnsi="Tahoma" w:cs="Tahoma"/>
                <w:b/>
                <w:szCs w:val="20"/>
              </w:rPr>
            </w:pPr>
            <w:permStart w:id="1109552286" w:edGrp="everyone" w:colFirst="0" w:colLast="0"/>
            <w:permStart w:id="1977307981" w:edGrp="everyone" w:colFirst="1" w:colLast="1"/>
            <w:permEnd w:id="174946171"/>
            <w:permEnd w:id="1272454807"/>
          </w:p>
        </w:tc>
        <w:tc>
          <w:tcPr>
            <w:tcW w:w="5299" w:type="dxa"/>
          </w:tcPr>
          <w:p w14:paraId="458D1A40" w14:textId="63C3B83E" w:rsidR="00AD09E0" w:rsidRPr="005E32F7" w:rsidRDefault="00116BCA" w:rsidP="00D2452E">
            <w:pPr>
              <w:widowControl w:val="0"/>
              <w:spacing w:after="0" w:line="240" w:lineRule="auto"/>
              <w:jc w:val="both"/>
              <w:rPr>
                <w:rFonts w:ascii="Tahoma" w:eastAsia="Times New Roman" w:hAnsi="Tahoma" w:cs="Tahoma"/>
                <w:b/>
                <w:szCs w:val="20"/>
              </w:rPr>
            </w:pPr>
            <w:r w:rsidRPr="00E31302">
              <w:rPr>
                <w:rFonts w:ascii="Tahoma" w:eastAsia="Times New Roman" w:hAnsi="Tahoma" w:cs="Tahoma"/>
                <w:spacing w:val="-3"/>
                <w:szCs w:val="20"/>
              </w:rPr>
              <w:t xml:space="preserve">Юридический адрес: </w:t>
            </w:r>
            <w:r>
              <w:t xml:space="preserve"> </w:t>
            </w:r>
            <w:r w:rsidRPr="00B46DDD">
              <w:rPr>
                <w:rFonts w:ascii="Tahoma" w:hAnsi="Tahoma" w:cs="Tahoma"/>
                <w:szCs w:val="20"/>
              </w:rPr>
              <w:t xml:space="preserve">143421, </w:t>
            </w:r>
            <w:r w:rsidRPr="00B46DDD">
              <w:rPr>
                <w:rFonts w:ascii="Tahoma" w:hAnsi="Tahoma" w:cs="Tahoma"/>
                <w:bCs/>
                <w:szCs w:val="20"/>
              </w:rPr>
              <w:t xml:space="preserve"> Московская область, г.о. Красногорск, территория автодорога «Балтия», 26 км, д.5, строение 3, офис 513</w:t>
            </w:r>
          </w:p>
        </w:tc>
      </w:tr>
      <w:tr w:rsidR="00AD09E0" w:rsidRPr="005E32F7" w14:paraId="759852BD" w14:textId="77777777" w:rsidTr="00047441">
        <w:tc>
          <w:tcPr>
            <w:tcW w:w="4448" w:type="dxa"/>
          </w:tcPr>
          <w:p w14:paraId="3A96D17A" w14:textId="4D0CE2C8" w:rsidR="00AD09E0" w:rsidRPr="005E32F7" w:rsidRDefault="00AD09E0" w:rsidP="00116BCA">
            <w:pPr>
              <w:widowControl w:val="0"/>
              <w:shd w:val="clear" w:color="auto" w:fill="FFFFFF"/>
              <w:spacing w:after="0" w:line="240" w:lineRule="auto"/>
              <w:jc w:val="both"/>
              <w:rPr>
                <w:rFonts w:ascii="Tahoma" w:eastAsia="Times New Roman" w:hAnsi="Tahoma" w:cs="Tahoma"/>
                <w:spacing w:val="-3"/>
                <w:szCs w:val="20"/>
              </w:rPr>
            </w:pPr>
            <w:permStart w:id="777202664" w:edGrp="everyone" w:colFirst="0" w:colLast="0"/>
            <w:permStart w:id="1693799822" w:edGrp="everyone" w:colFirst="1" w:colLast="1"/>
            <w:permEnd w:id="1109552286"/>
            <w:permEnd w:id="1977307981"/>
          </w:p>
        </w:tc>
        <w:tc>
          <w:tcPr>
            <w:tcW w:w="5299" w:type="dxa"/>
          </w:tcPr>
          <w:p w14:paraId="55E504AA" w14:textId="77777777" w:rsidR="00116BCA" w:rsidRPr="00E31302" w:rsidRDefault="00116BCA" w:rsidP="00116BCA">
            <w:pPr>
              <w:widowControl w:val="0"/>
              <w:spacing w:after="0" w:line="240" w:lineRule="auto"/>
              <w:jc w:val="both"/>
              <w:rPr>
                <w:rFonts w:ascii="Tahoma" w:eastAsia="Times New Roman" w:hAnsi="Tahoma" w:cs="Tahoma"/>
                <w:spacing w:val="-3"/>
                <w:szCs w:val="20"/>
              </w:rPr>
            </w:pPr>
            <w:r w:rsidRPr="00E31302">
              <w:rPr>
                <w:rFonts w:ascii="Tahoma" w:eastAsia="Times New Roman" w:hAnsi="Tahoma" w:cs="Tahoma"/>
                <w:spacing w:val="-3"/>
                <w:szCs w:val="20"/>
              </w:rPr>
              <w:t xml:space="preserve">ИНН </w:t>
            </w:r>
            <w:r>
              <w:t xml:space="preserve"> </w:t>
            </w:r>
            <w:r w:rsidRPr="00D00FE9">
              <w:rPr>
                <w:rFonts w:ascii="Tahoma" w:hAnsi="Tahoma" w:cs="Tahoma"/>
              </w:rPr>
              <w:t>5612042824</w:t>
            </w:r>
            <w:r w:rsidRPr="00E31302">
              <w:rPr>
                <w:rFonts w:ascii="Tahoma" w:eastAsia="Times New Roman" w:hAnsi="Tahoma" w:cs="Tahoma"/>
                <w:spacing w:val="3"/>
                <w:szCs w:val="20"/>
              </w:rPr>
              <w:t>, КПП</w:t>
            </w:r>
            <w:r w:rsidRPr="00D00FE9">
              <w:rPr>
                <w:rFonts w:ascii="Tahoma" w:hAnsi="Tahoma" w:cs="Tahoma"/>
              </w:rPr>
              <w:t xml:space="preserve"> 667043001</w:t>
            </w:r>
          </w:p>
          <w:p w14:paraId="252A4516" w14:textId="77777777" w:rsidR="00AD09E0" w:rsidRDefault="00116BCA" w:rsidP="00116BCA">
            <w:pPr>
              <w:widowControl w:val="0"/>
              <w:shd w:val="clear" w:color="auto" w:fill="FFFFFF"/>
              <w:spacing w:after="0" w:line="240" w:lineRule="auto"/>
              <w:jc w:val="both"/>
              <w:rPr>
                <w:rFonts w:ascii="Tahoma" w:hAnsi="Tahoma" w:cs="Tahoma"/>
              </w:rPr>
            </w:pPr>
            <w:r w:rsidRPr="00E31302">
              <w:rPr>
                <w:rFonts w:ascii="Tahoma" w:eastAsia="Times New Roman" w:hAnsi="Tahoma" w:cs="Tahoma"/>
                <w:spacing w:val="-3"/>
                <w:szCs w:val="20"/>
              </w:rPr>
              <w:t>ОГРН</w:t>
            </w:r>
            <w:r>
              <w:t xml:space="preserve"> </w:t>
            </w:r>
            <w:r w:rsidRPr="00D00FE9">
              <w:rPr>
                <w:rFonts w:ascii="Tahoma" w:hAnsi="Tahoma" w:cs="Tahoma"/>
              </w:rPr>
              <w:t>1055612021981</w:t>
            </w:r>
          </w:p>
          <w:p w14:paraId="1CBD794B" w14:textId="77777777" w:rsidR="00116BCA" w:rsidRDefault="00116BCA" w:rsidP="00116BCA">
            <w:pPr>
              <w:widowControl w:val="0"/>
              <w:shd w:val="clear" w:color="auto" w:fill="FFFFFF"/>
              <w:spacing w:after="0" w:line="240" w:lineRule="auto"/>
              <w:jc w:val="both"/>
              <w:rPr>
                <w:rFonts w:ascii="Tahoma" w:hAnsi="Tahoma" w:cs="Tahoma"/>
                <w:iCs/>
                <w:szCs w:val="20"/>
              </w:rPr>
            </w:pPr>
            <w:r w:rsidRPr="009C6379">
              <w:rPr>
                <w:rFonts w:ascii="Tahoma" w:hAnsi="Tahoma" w:cs="Tahoma"/>
                <w:b/>
                <w:iCs/>
                <w:szCs w:val="20"/>
              </w:rPr>
              <w:t>Адрес (филиала):</w:t>
            </w:r>
            <w:r w:rsidRPr="009C6379">
              <w:rPr>
                <w:rFonts w:ascii="Tahoma" w:hAnsi="Tahoma" w:cs="Tahoma"/>
                <w:iCs/>
                <w:szCs w:val="20"/>
              </w:rPr>
              <w:t xml:space="preserve"> 620075, г. Екатеринбург, ул. Кузнечная, 92</w:t>
            </w:r>
          </w:p>
          <w:p w14:paraId="2BE2FD40" w14:textId="77777777" w:rsidR="00116BCA" w:rsidRPr="00E31302" w:rsidRDefault="00116BCA" w:rsidP="00116BCA">
            <w:pPr>
              <w:widowControl w:val="0"/>
              <w:spacing w:after="0" w:line="240" w:lineRule="auto"/>
              <w:jc w:val="both"/>
              <w:rPr>
                <w:rFonts w:ascii="Tahoma" w:eastAsia="Times New Roman" w:hAnsi="Tahoma" w:cs="Tahoma"/>
                <w:spacing w:val="-3"/>
                <w:szCs w:val="20"/>
              </w:rPr>
            </w:pPr>
            <w:r w:rsidRPr="00E31302">
              <w:rPr>
                <w:rFonts w:ascii="Tahoma" w:eastAsia="Times New Roman" w:hAnsi="Tahoma" w:cs="Tahoma"/>
                <w:spacing w:val="-3"/>
                <w:szCs w:val="20"/>
              </w:rPr>
              <w:t xml:space="preserve">ИНН </w:t>
            </w:r>
            <w:r>
              <w:t xml:space="preserve"> </w:t>
            </w:r>
            <w:r w:rsidRPr="00D00FE9">
              <w:rPr>
                <w:rFonts w:ascii="Tahoma" w:hAnsi="Tahoma" w:cs="Tahoma"/>
              </w:rPr>
              <w:t>5612042824</w:t>
            </w:r>
            <w:r w:rsidRPr="00E31302">
              <w:rPr>
                <w:rFonts w:ascii="Tahoma" w:eastAsia="Times New Roman" w:hAnsi="Tahoma" w:cs="Tahoma"/>
                <w:spacing w:val="3"/>
                <w:szCs w:val="20"/>
              </w:rPr>
              <w:t>, КПП</w:t>
            </w:r>
            <w:r w:rsidRPr="00D00FE9">
              <w:rPr>
                <w:rFonts w:ascii="Tahoma" w:hAnsi="Tahoma" w:cs="Tahoma"/>
              </w:rPr>
              <w:t xml:space="preserve"> 667043001</w:t>
            </w:r>
          </w:p>
          <w:p w14:paraId="58B01166" w14:textId="3E1A5345" w:rsidR="00116BCA" w:rsidRPr="005E32F7" w:rsidRDefault="00116BCA" w:rsidP="00116BCA">
            <w:pPr>
              <w:widowControl w:val="0"/>
              <w:shd w:val="clear" w:color="auto" w:fill="FFFFFF"/>
              <w:spacing w:after="0" w:line="240" w:lineRule="auto"/>
              <w:jc w:val="both"/>
              <w:rPr>
                <w:rFonts w:ascii="Tahoma" w:eastAsia="Times New Roman" w:hAnsi="Tahoma" w:cs="Tahoma"/>
                <w:spacing w:val="-3"/>
                <w:szCs w:val="20"/>
              </w:rPr>
            </w:pPr>
            <w:r w:rsidRPr="00E31302">
              <w:rPr>
                <w:rFonts w:ascii="Tahoma" w:eastAsia="Times New Roman" w:hAnsi="Tahoma" w:cs="Tahoma"/>
                <w:spacing w:val="-3"/>
                <w:szCs w:val="20"/>
              </w:rPr>
              <w:lastRenderedPageBreak/>
              <w:t>ОГРН</w:t>
            </w:r>
            <w:r>
              <w:t xml:space="preserve"> </w:t>
            </w:r>
            <w:r w:rsidRPr="00D00FE9">
              <w:rPr>
                <w:rFonts w:ascii="Tahoma" w:hAnsi="Tahoma" w:cs="Tahoma"/>
              </w:rPr>
              <w:t>1055612021981</w:t>
            </w:r>
          </w:p>
        </w:tc>
      </w:tr>
      <w:tr w:rsidR="00AD09E0" w:rsidRPr="005E32F7" w14:paraId="4A8AE8A3" w14:textId="77777777" w:rsidTr="00047441">
        <w:tc>
          <w:tcPr>
            <w:tcW w:w="4448" w:type="dxa"/>
          </w:tcPr>
          <w:p w14:paraId="169396F2" w14:textId="77777777" w:rsidR="00116BCA" w:rsidRDefault="00116BCA" w:rsidP="00116BCA">
            <w:pPr>
              <w:widowControl w:val="0"/>
              <w:spacing w:after="0" w:line="240" w:lineRule="auto"/>
              <w:jc w:val="both"/>
              <w:rPr>
                <w:rFonts w:ascii="Tahoma" w:hAnsi="Tahoma" w:cs="Tahoma"/>
                <w:szCs w:val="20"/>
              </w:rPr>
            </w:pPr>
            <w:permStart w:id="1109479026" w:edGrp="everyone" w:colFirst="0" w:colLast="0"/>
            <w:permStart w:id="621426545" w:edGrp="everyone" w:colFirst="1" w:colLast="1"/>
            <w:permEnd w:id="777202664"/>
            <w:permEnd w:id="1693799822"/>
          </w:p>
          <w:p w14:paraId="33A49ADB" w14:textId="5F067A6D" w:rsidR="00116BCA" w:rsidRPr="005E32F7" w:rsidRDefault="00116BCA" w:rsidP="00116BCA">
            <w:pPr>
              <w:widowControl w:val="0"/>
              <w:spacing w:after="0" w:line="240" w:lineRule="auto"/>
              <w:jc w:val="both"/>
              <w:rPr>
                <w:rFonts w:ascii="Tahoma" w:eastAsia="Times New Roman" w:hAnsi="Tahoma" w:cs="Tahoma"/>
                <w:spacing w:val="-3"/>
                <w:szCs w:val="20"/>
              </w:rPr>
            </w:pPr>
          </w:p>
        </w:tc>
        <w:tc>
          <w:tcPr>
            <w:tcW w:w="5299" w:type="dxa"/>
          </w:tcPr>
          <w:p w14:paraId="4CD5838C" w14:textId="77777777" w:rsidR="00AD09E0" w:rsidRPr="005E32F7" w:rsidRDefault="00AD09E0" w:rsidP="00D2452E">
            <w:pPr>
              <w:widowControl w:val="0"/>
              <w:shd w:val="clear" w:color="auto" w:fill="FFFFFF"/>
              <w:spacing w:after="0" w:line="240" w:lineRule="auto"/>
              <w:jc w:val="both"/>
              <w:rPr>
                <w:rFonts w:ascii="Tahoma" w:eastAsia="Times New Roman" w:hAnsi="Tahoma" w:cs="Tahoma"/>
                <w:spacing w:val="-3"/>
                <w:szCs w:val="20"/>
              </w:rPr>
            </w:pPr>
            <w:r w:rsidRPr="005E32F7">
              <w:rPr>
                <w:rFonts w:ascii="Tahoma" w:eastAsia="Times New Roman" w:hAnsi="Tahoma" w:cs="Tahoma"/>
                <w:spacing w:val="-3"/>
                <w:szCs w:val="20"/>
              </w:rPr>
              <w:t>Банковские реквизиты:</w:t>
            </w:r>
          </w:p>
          <w:p w14:paraId="4482A14B" w14:textId="77777777" w:rsidR="00116BCA" w:rsidRPr="00E31302" w:rsidRDefault="00116BCA" w:rsidP="00116BCA">
            <w:pPr>
              <w:widowControl w:val="0"/>
              <w:spacing w:after="0" w:line="240" w:lineRule="auto"/>
              <w:jc w:val="both"/>
              <w:rPr>
                <w:rFonts w:ascii="Tahoma" w:eastAsia="Times New Roman" w:hAnsi="Tahoma" w:cs="Tahoma"/>
                <w:spacing w:val="-3"/>
                <w:szCs w:val="20"/>
              </w:rPr>
            </w:pPr>
            <w:r w:rsidRPr="00E31302">
              <w:rPr>
                <w:rFonts w:ascii="Tahoma" w:eastAsia="Times New Roman" w:hAnsi="Tahoma" w:cs="Tahoma"/>
                <w:spacing w:val="-3"/>
                <w:szCs w:val="20"/>
              </w:rPr>
              <w:t>Р/с №</w:t>
            </w:r>
            <w:r>
              <w:rPr>
                <w:rFonts w:ascii="Tahoma" w:eastAsia="Times New Roman" w:hAnsi="Tahoma" w:cs="Tahoma"/>
                <w:spacing w:val="-3"/>
                <w:szCs w:val="20"/>
              </w:rPr>
              <w:t xml:space="preserve"> </w:t>
            </w:r>
            <w:r w:rsidRPr="009E1205">
              <w:rPr>
                <w:rFonts w:ascii="Tahoma" w:hAnsi="Tahoma" w:cs="Tahoma"/>
                <w:szCs w:val="20"/>
              </w:rPr>
              <w:t>40702810400000068562</w:t>
            </w:r>
            <w:r w:rsidRPr="00E31302">
              <w:rPr>
                <w:rFonts w:ascii="Tahoma" w:eastAsia="Times New Roman" w:hAnsi="Tahoma" w:cs="Tahoma"/>
                <w:spacing w:val="-3"/>
                <w:szCs w:val="20"/>
              </w:rPr>
              <w:t xml:space="preserve"> в </w:t>
            </w:r>
            <w:r w:rsidRPr="009E1205">
              <w:rPr>
                <w:rFonts w:ascii="Tahoma" w:hAnsi="Tahoma" w:cs="Tahoma"/>
              </w:rPr>
              <w:t xml:space="preserve"> ГПБ (АО), г. Москва</w:t>
            </w:r>
          </w:p>
          <w:p w14:paraId="224FFA26" w14:textId="77777777" w:rsidR="00AD09E0" w:rsidRDefault="00116BCA" w:rsidP="00116BCA">
            <w:pPr>
              <w:widowControl w:val="0"/>
              <w:spacing w:after="0" w:line="240" w:lineRule="auto"/>
              <w:jc w:val="both"/>
              <w:rPr>
                <w:rFonts w:ascii="Tahoma" w:hAnsi="Tahoma" w:cs="Tahoma"/>
                <w:szCs w:val="20"/>
              </w:rPr>
            </w:pPr>
            <w:r w:rsidRPr="00E31302">
              <w:rPr>
                <w:rFonts w:ascii="Tahoma" w:eastAsia="Times New Roman" w:hAnsi="Tahoma" w:cs="Tahoma"/>
                <w:spacing w:val="-3"/>
                <w:szCs w:val="20"/>
              </w:rPr>
              <w:t>К/с</w:t>
            </w:r>
            <w:r>
              <w:rPr>
                <w:rFonts w:ascii="Tahoma" w:eastAsia="Times New Roman" w:hAnsi="Tahoma" w:cs="Tahoma"/>
                <w:spacing w:val="-3"/>
                <w:szCs w:val="20"/>
              </w:rPr>
              <w:t xml:space="preserve"> </w:t>
            </w:r>
            <w:r w:rsidRPr="009E1205">
              <w:rPr>
                <w:rFonts w:ascii="Tahoma" w:hAnsi="Tahoma" w:cs="Tahoma"/>
                <w:szCs w:val="20"/>
              </w:rPr>
              <w:t>30101810200000000823</w:t>
            </w:r>
            <w:r w:rsidRPr="00E31302">
              <w:rPr>
                <w:rFonts w:ascii="Tahoma" w:eastAsia="Times New Roman" w:hAnsi="Tahoma" w:cs="Tahoma"/>
                <w:spacing w:val="-3"/>
                <w:szCs w:val="20"/>
              </w:rPr>
              <w:t xml:space="preserve">, БИК </w:t>
            </w:r>
            <w:r w:rsidRPr="009E1205">
              <w:rPr>
                <w:rFonts w:ascii="Tahoma" w:hAnsi="Tahoma" w:cs="Tahoma"/>
                <w:szCs w:val="20"/>
              </w:rPr>
              <w:t>044525823</w:t>
            </w:r>
          </w:p>
          <w:p w14:paraId="2EF6BBAF" w14:textId="6A5647C2" w:rsidR="00116BCA" w:rsidRPr="005E32F7" w:rsidRDefault="00116BCA" w:rsidP="00116BCA">
            <w:pPr>
              <w:widowControl w:val="0"/>
              <w:spacing w:after="0" w:line="240" w:lineRule="auto"/>
              <w:jc w:val="both"/>
              <w:rPr>
                <w:rFonts w:ascii="Tahoma" w:eastAsia="Times New Roman" w:hAnsi="Tahoma" w:cs="Tahoma"/>
                <w:spacing w:val="-3"/>
                <w:szCs w:val="20"/>
              </w:rPr>
            </w:pPr>
            <w:r>
              <w:rPr>
                <w:rFonts w:ascii="Tahoma" w:eastAsia="Times New Roman" w:hAnsi="Tahoma" w:cs="Tahoma"/>
                <w:spacing w:val="-3"/>
                <w:szCs w:val="20"/>
              </w:rPr>
              <w:t xml:space="preserve">Телефон/факс: (343) 355-89-24 </w:t>
            </w:r>
            <w:r w:rsidRPr="00E31302">
              <w:rPr>
                <w:rFonts w:ascii="Tahoma" w:eastAsia="Times New Roman" w:hAnsi="Tahoma" w:cs="Tahoma"/>
                <w:spacing w:val="-3"/>
                <w:szCs w:val="20"/>
              </w:rPr>
              <w:t>/</w:t>
            </w:r>
            <w:r>
              <w:rPr>
                <w:rFonts w:ascii="Tahoma" w:eastAsia="Times New Roman" w:hAnsi="Tahoma" w:cs="Tahoma"/>
                <w:spacing w:val="-3"/>
                <w:szCs w:val="20"/>
              </w:rPr>
              <w:t xml:space="preserve"> (343) 355-03-06</w:t>
            </w:r>
            <w:r w:rsidRPr="00E31302">
              <w:rPr>
                <w:rFonts w:ascii="Tahoma" w:eastAsia="Times New Roman" w:hAnsi="Tahoma" w:cs="Tahoma"/>
                <w:spacing w:val="-3"/>
                <w:szCs w:val="20"/>
              </w:rPr>
              <w:t>/</w:t>
            </w:r>
          </w:p>
        </w:tc>
      </w:tr>
      <w:tr w:rsidR="00AD09E0" w:rsidRPr="00AD09E0" w14:paraId="1D4F0251" w14:textId="77777777" w:rsidTr="00047441">
        <w:tc>
          <w:tcPr>
            <w:tcW w:w="4448" w:type="dxa"/>
          </w:tcPr>
          <w:p w14:paraId="4E0B9AAB" w14:textId="2022B0D1" w:rsidR="00AD09E0" w:rsidRPr="00116BCA" w:rsidRDefault="00116BCA" w:rsidP="00D2452E">
            <w:pPr>
              <w:widowControl w:val="0"/>
              <w:shd w:val="clear" w:color="auto" w:fill="FFFFFF"/>
              <w:spacing w:after="0" w:line="240" w:lineRule="auto"/>
              <w:ind w:right="-108"/>
              <w:jc w:val="both"/>
              <w:rPr>
                <w:rFonts w:ascii="Tahoma" w:eastAsia="Times New Roman" w:hAnsi="Tahoma" w:cs="Tahoma"/>
                <w:spacing w:val="-3"/>
                <w:szCs w:val="20"/>
              </w:rPr>
            </w:pPr>
            <w:permStart w:id="1870281564" w:edGrp="everyone" w:colFirst="0" w:colLast="0"/>
            <w:permStart w:id="1311270039" w:edGrp="everyone" w:colFirst="1" w:colLast="1"/>
            <w:permEnd w:id="1109479026"/>
            <w:permEnd w:id="621426545"/>
            <w:r w:rsidRPr="00A93569">
              <w:rPr>
                <w:rFonts w:ascii="Tahoma" w:eastAsia="Times New Roman" w:hAnsi="Tahoma" w:cs="Tahoma"/>
                <w:spacing w:val="-3"/>
                <w:szCs w:val="20"/>
              </w:rPr>
              <w:t>______________________/</w:t>
            </w:r>
            <w:r w:rsidR="00930AFD">
              <w:rPr>
                <w:rFonts w:ascii="Tahoma" w:eastAsia="Times New Roman" w:hAnsi="Tahoma" w:cs="Tahoma"/>
                <w:spacing w:val="-3"/>
                <w:szCs w:val="20"/>
              </w:rPr>
              <w:t xml:space="preserve">                      </w:t>
            </w:r>
            <w:r w:rsidR="00930AFD" w:rsidRPr="00A93569">
              <w:rPr>
                <w:rFonts w:ascii="Tahoma" w:eastAsia="Times New Roman" w:hAnsi="Tahoma" w:cs="Tahoma"/>
                <w:spacing w:val="-3"/>
                <w:szCs w:val="20"/>
              </w:rPr>
              <w:t xml:space="preserve"> </w:t>
            </w:r>
            <w:r w:rsidRPr="00A93569">
              <w:rPr>
                <w:rFonts w:ascii="Tahoma" w:eastAsia="Times New Roman" w:hAnsi="Tahoma" w:cs="Tahoma"/>
                <w:spacing w:val="-3"/>
                <w:szCs w:val="20"/>
              </w:rPr>
              <w:t xml:space="preserve">/ </w:t>
            </w:r>
            <w:r w:rsidR="00AD09E0" w:rsidRPr="00116BCA">
              <w:rPr>
                <w:rFonts w:ascii="Tahoma" w:eastAsia="Times New Roman" w:hAnsi="Tahoma" w:cs="Tahoma"/>
                <w:spacing w:val="-3"/>
                <w:szCs w:val="20"/>
              </w:rPr>
              <w:t xml:space="preserve"> </w:t>
            </w:r>
          </w:p>
          <w:p w14:paraId="2E3969B7" w14:textId="77777777" w:rsidR="00AD09E0" w:rsidRPr="00116BCA" w:rsidRDefault="00AD09E0" w:rsidP="00D2452E">
            <w:pPr>
              <w:widowControl w:val="0"/>
              <w:spacing w:after="0" w:line="240" w:lineRule="auto"/>
              <w:jc w:val="both"/>
              <w:rPr>
                <w:rFonts w:ascii="Tahoma" w:eastAsia="Times New Roman" w:hAnsi="Tahoma" w:cs="Tahoma"/>
                <w:spacing w:val="-3"/>
                <w:szCs w:val="20"/>
              </w:rPr>
            </w:pPr>
            <w:r w:rsidRPr="005E32F7">
              <w:rPr>
                <w:rFonts w:ascii="Tahoma" w:eastAsia="Times New Roman" w:hAnsi="Tahoma" w:cs="Tahoma"/>
                <w:spacing w:val="-3"/>
                <w:szCs w:val="20"/>
              </w:rPr>
              <w:t>м</w:t>
            </w:r>
            <w:r w:rsidRPr="00116BCA">
              <w:rPr>
                <w:rFonts w:ascii="Tahoma" w:eastAsia="Times New Roman" w:hAnsi="Tahoma" w:cs="Tahoma"/>
                <w:spacing w:val="-3"/>
                <w:szCs w:val="20"/>
              </w:rPr>
              <w:t>.</w:t>
            </w:r>
            <w:r w:rsidRPr="005E32F7">
              <w:rPr>
                <w:rFonts w:ascii="Tahoma" w:eastAsia="Times New Roman" w:hAnsi="Tahoma" w:cs="Tahoma"/>
                <w:spacing w:val="-3"/>
                <w:szCs w:val="20"/>
              </w:rPr>
              <w:t>п</w:t>
            </w:r>
            <w:r w:rsidRPr="00116BCA">
              <w:rPr>
                <w:rFonts w:ascii="Tahoma" w:eastAsia="Times New Roman" w:hAnsi="Tahoma" w:cs="Tahoma"/>
                <w:spacing w:val="-3"/>
                <w:szCs w:val="20"/>
              </w:rPr>
              <w:t>.</w:t>
            </w:r>
          </w:p>
          <w:p w14:paraId="6B9951EB" w14:textId="548E13FE" w:rsidR="00AD09E0" w:rsidRPr="005E32F7" w:rsidRDefault="00AD09E0" w:rsidP="00116BCA">
            <w:pPr>
              <w:widowControl w:val="0"/>
              <w:shd w:val="clear" w:color="auto" w:fill="FFFFFF"/>
              <w:spacing w:after="0" w:line="240" w:lineRule="auto"/>
              <w:jc w:val="both"/>
              <w:rPr>
                <w:rFonts w:ascii="Tahoma" w:eastAsia="Times New Roman" w:hAnsi="Tahoma" w:cs="Tahoma"/>
                <w:spacing w:val="-3"/>
                <w:szCs w:val="20"/>
              </w:rPr>
            </w:pPr>
            <w:r w:rsidRPr="00116BCA">
              <w:rPr>
                <w:rFonts w:ascii="Tahoma" w:eastAsia="Times New Roman" w:hAnsi="Tahoma" w:cs="Tahoma"/>
                <w:spacing w:val="-3"/>
                <w:szCs w:val="20"/>
              </w:rPr>
              <w:t>«____»  ____________________ 20</w:t>
            </w:r>
            <w:r w:rsidR="00116BCA">
              <w:rPr>
                <w:rFonts w:ascii="Tahoma" w:eastAsia="Times New Roman" w:hAnsi="Tahoma" w:cs="Tahoma"/>
                <w:spacing w:val="-3"/>
                <w:szCs w:val="20"/>
              </w:rPr>
              <w:t>25</w:t>
            </w:r>
            <w:r w:rsidRPr="00116BCA">
              <w:rPr>
                <w:rFonts w:ascii="Tahoma" w:eastAsia="Times New Roman" w:hAnsi="Tahoma" w:cs="Tahoma"/>
                <w:spacing w:val="-3"/>
                <w:szCs w:val="20"/>
              </w:rPr>
              <w:t xml:space="preserve"> </w:t>
            </w:r>
            <w:r w:rsidRPr="005E32F7">
              <w:rPr>
                <w:rFonts w:ascii="Tahoma" w:eastAsia="Times New Roman" w:hAnsi="Tahoma" w:cs="Tahoma"/>
                <w:spacing w:val="-3"/>
                <w:szCs w:val="20"/>
              </w:rPr>
              <w:t>года</w:t>
            </w:r>
          </w:p>
        </w:tc>
        <w:tc>
          <w:tcPr>
            <w:tcW w:w="5299" w:type="dxa"/>
          </w:tcPr>
          <w:p w14:paraId="1312D023" w14:textId="77777777" w:rsidR="00116BCA" w:rsidRDefault="00116BCA" w:rsidP="00D2452E">
            <w:pPr>
              <w:widowControl w:val="0"/>
              <w:shd w:val="clear" w:color="auto" w:fill="FFFFFF"/>
              <w:spacing w:after="0" w:line="240" w:lineRule="auto"/>
              <w:jc w:val="both"/>
              <w:rPr>
                <w:rFonts w:ascii="Tahoma" w:eastAsia="Times New Roman" w:hAnsi="Tahoma" w:cs="Tahoma"/>
                <w:spacing w:val="-3"/>
                <w:szCs w:val="20"/>
              </w:rPr>
            </w:pPr>
            <w:r w:rsidRPr="00A93569">
              <w:rPr>
                <w:rFonts w:ascii="Tahoma" w:eastAsia="Times New Roman" w:hAnsi="Tahoma" w:cs="Tahoma"/>
                <w:spacing w:val="-3"/>
                <w:szCs w:val="20"/>
              </w:rPr>
              <w:t>__________________</w:t>
            </w:r>
            <w:r>
              <w:rPr>
                <w:rFonts w:ascii="Tahoma" w:eastAsia="Times New Roman" w:hAnsi="Tahoma" w:cs="Tahoma"/>
                <w:spacing w:val="-3"/>
                <w:szCs w:val="20"/>
              </w:rPr>
              <w:t>___</w:t>
            </w:r>
            <w:r w:rsidRPr="00A93569">
              <w:rPr>
                <w:rFonts w:ascii="Tahoma" w:eastAsia="Times New Roman" w:hAnsi="Tahoma" w:cs="Tahoma"/>
                <w:spacing w:val="-3"/>
                <w:szCs w:val="20"/>
              </w:rPr>
              <w:t>____/</w:t>
            </w:r>
            <w:r>
              <w:rPr>
                <w:rFonts w:ascii="Tahoma" w:eastAsia="Times New Roman" w:hAnsi="Tahoma" w:cs="Tahoma"/>
                <w:spacing w:val="-3"/>
                <w:szCs w:val="20"/>
              </w:rPr>
              <w:t>Шабунин А.С.</w:t>
            </w:r>
            <w:r w:rsidRPr="00A93569">
              <w:rPr>
                <w:rFonts w:ascii="Tahoma" w:eastAsia="Times New Roman" w:hAnsi="Tahoma" w:cs="Tahoma"/>
                <w:spacing w:val="-3"/>
                <w:szCs w:val="20"/>
              </w:rPr>
              <w:t>/</w:t>
            </w:r>
          </w:p>
          <w:p w14:paraId="3A752166" w14:textId="5477CD7B" w:rsidR="00AD09E0" w:rsidRPr="005E32F7" w:rsidRDefault="00AD09E0" w:rsidP="00D2452E">
            <w:pPr>
              <w:widowControl w:val="0"/>
              <w:shd w:val="clear" w:color="auto" w:fill="FFFFFF"/>
              <w:spacing w:after="0" w:line="240" w:lineRule="auto"/>
              <w:jc w:val="both"/>
              <w:rPr>
                <w:rFonts w:ascii="Tahoma" w:eastAsia="Times New Roman" w:hAnsi="Tahoma" w:cs="Tahoma"/>
                <w:spacing w:val="-3"/>
                <w:szCs w:val="20"/>
              </w:rPr>
            </w:pPr>
            <w:r w:rsidRPr="005E32F7">
              <w:rPr>
                <w:rFonts w:ascii="Tahoma" w:eastAsia="Times New Roman" w:hAnsi="Tahoma" w:cs="Tahoma"/>
                <w:spacing w:val="-3"/>
                <w:szCs w:val="20"/>
              </w:rPr>
              <w:t>м.п.</w:t>
            </w:r>
          </w:p>
          <w:p w14:paraId="3A8F0F69" w14:textId="39FE7842" w:rsidR="00AD09E0" w:rsidRPr="00AD09E0" w:rsidRDefault="00AD09E0" w:rsidP="00116BCA">
            <w:pPr>
              <w:widowControl w:val="0"/>
              <w:shd w:val="clear" w:color="auto" w:fill="FFFFFF"/>
              <w:spacing w:after="0" w:line="240" w:lineRule="auto"/>
              <w:jc w:val="both"/>
              <w:rPr>
                <w:rFonts w:ascii="Tahoma" w:eastAsia="Times New Roman" w:hAnsi="Tahoma" w:cs="Tahoma"/>
                <w:spacing w:val="-3"/>
                <w:szCs w:val="20"/>
              </w:rPr>
            </w:pPr>
            <w:r w:rsidRPr="005E32F7">
              <w:rPr>
                <w:rFonts w:ascii="Tahoma" w:eastAsia="Times New Roman" w:hAnsi="Tahoma" w:cs="Tahoma"/>
                <w:spacing w:val="-3"/>
                <w:szCs w:val="20"/>
              </w:rPr>
              <w:t>«_____»  _________________ 20</w:t>
            </w:r>
            <w:r w:rsidR="00116BCA">
              <w:rPr>
                <w:rFonts w:ascii="Tahoma" w:eastAsia="Times New Roman" w:hAnsi="Tahoma" w:cs="Tahoma"/>
                <w:spacing w:val="-3"/>
                <w:szCs w:val="20"/>
              </w:rPr>
              <w:t>25</w:t>
            </w:r>
            <w:r w:rsidRPr="005E32F7">
              <w:rPr>
                <w:rFonts w:ascii="Tahoma" w:eastAsia="Times New Roman" w:hAnsi="Tahoma" w:cs="Tahoma"/>
                <w:spacing w:val="-3"/>
                <w:szCs w:val="20"/>
              </w:rPr>
              <w:t xml:space="preserve"> года</w:t>
            </w:r>
          </w:p>
        </w:tc>
      </w:tr>
      <w:permEnd w:id="1870281564"/>
      <w:permEnd w:id="1311270039"/>
    </w:tbl>
    <w:p w14:paraId="7B18A8BA" w14:textId="77777777" w:rsidR="00244392" w:rsidRPr="00836757" w:rsidRDefault="00244392" w:rsidP="00D2452E">
      <w:pPr>
        <w:spacing w:after="0" w:line="240" w:lineRule="auto"/>
        <w:contextualSpacing/>
        <w:rPr>
          <w:rFonts w:ascii="Tahoma" w:hAnsi="Tahoma" w:cs="Tahoma"/>
          <w:szCs w:val="20"/>
        </w:rPr>
      </w:pPr>
    </w:p>
    <w:sectPr w:rsidR="00244392" w:rsidRPr="00836757" w:rsidSect="00425304">
      <w:headerReference w:type="even" r:id="rId15"/>
      <w:headerReference w:type="default" r:id="rId16"/>
      <w:footerReference w:type="even" r:id="rId17"/>
      <w:footerReference w:type="default" r:id="rId18"/>
      <w:headerReference w:type="first" r:id="rId19"/>
      <w:footerReference w:type="first" r:id="rId20"/>
      <w:pgSz w:w="11907" w:h="16839" w:code="1"/>
      <w:pgMar w:top="254" w:right="567" w:bottom="851" w:left="1276" w:header="279" w:footer="146"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E058C9" w14:textId="77777777" w:rsidR="00F277E1" w:rsidRDefault="00F277E1">
      <w:pPr>
        <w:spacing w:after="0" w:line="240" w:lineRule="auto"/>
      </w:pPr>
      <w:r>
        <w:separator/>
      </w:r>
    </w:p>
  </w:endnote>
  <w:endnote w:type="continuationSeparator" w:id="0">
    <w:p w14:paraId="39594E6F" w14:textId="77777777" w:rsidR="00F277E1" w:rsidRDefault="00F27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BA7F7" w14:textId="77777777" w:rsidR="00506D1E" w:rsidRDefault="00506D1E">
    <w:pPr>
      <w:pStyle w:val="affd"/>
    </w:pPr>
    <w:r>
      <w:rPr>
        <w:color w:val="CEDBE6" w:themeColor="accent2" w:themeTint="80"/>
      </w:rPr>
      <w:sym w:font="Wingdings 3" w:char="F07D"/>
    </w:r>
    <w:r>
      <w:t xml:space="preserve"> Страница </w:t>
    </w:r>
    <w:r>
      <w:fldChar w:fldCharType="begin"/>
    </w:r>
    <w:r>
      <w:instrText>PAGE  \* Arabic  \* MERGEFORMAT</w:instrText>
    </w:r>
    <w:r>
      <w:fldChar w:fldCharType="separate"/>
    </w:r>
    <w:r>
      <w:t>2</w:t>
    </w:r>
    <w:r>
      <w:fldChar w:fldCharType="end"/>
    </w:r>
  </w:p>
  <w:p w14:paraId="2B278054" w14:textId="77777777" w:rsidR="00506D1E" w:rsidRDefault="00506D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0232388"/>
      <w:docPartObj>
        <w:docPartGallery w:val="Page Numbers (Bottom of Page)"/>
        <w:docPartUnique/>
      </w:docPartObj>
    </w:sdtPr>
    <w:sdtEndPr/>
    <w:sdtContent>
      <w:p w14:paraId="4FFF9120" w14:textId="7F8D8262" w:rsidR="00506D1E" w:rsidRDefault="00506D1E">
        <w:pPr>
          <w:pStyle w:val="a5"/>
          <w:jc w:val="right"/>
        </w:pPr>
        <w:r>
          <w:fldChar w:fldCharType="begin"/>
        </w:r>
        <w:r>
          <w:instrText>PAGE   \* MERGEFORMAT</w:instrText>
        </w:r>
        <w:r>
          <w:fldChar w:fldCharType="separate"/>
        </w:r>
        <w:r w:rsidR="00DC4183">
          <w:rPr>
            <w:noProof/>
          </w:rPr>
          <w:t>11</w:t>
        </w:r>
        <w:r>
          <w:fldChar w:fldCharType="end"/>
        </w:r>
      </w:p>
    </w:sdtContent>
  </w:sdt>
  <w:p w14:paraId="445F1189" w14:textId="77777777" w:rsidR="00506D1E" w:rsidRPr="00A625EE" w:rsidRDefault="00506D1E" w:rsidP="00B952C8">
    <w:pPr>
      <w:pStyle w:val="a5"/>
      <w:spacing w:after="0" w:line="240" w:lineRule="auto"/>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011649"/>
      <w:docPartObj>
        <w:docPartGallery w:val="Page Numbers (Bottom of Page)"/>
        <w:docPartUnique/>
      </w:docPartObj>
    </w:sdtPr>
    <w:sdtEndPr/>
    <w:sdtContent>
      <w:p w14:paraId="00FD8F7E" w14:textId="75B5C6F2" w:rsidR="00506D1E" w:rsidRDefault="00506D1E">
        <w:pPr>
          <w:pStyle w:val="a5"/>
          <w:jc w:val="right"/>
        </w:pPr>
        <w:r>
          <w:fldChar w:fldCharType="begin"/>
        </w:r>
        <w:r>
          <w:instrText>PAGE   \* MERGEFORMAT</w:instrText>
        </w:r>
        <w:r>
          <w:fldChar w:fldCharType="separate"/>
        </w:r>
        <w:r w:rsidR="00DC4183">
          <w:rPr>
            <w:noProof/>
          </w:rPr>
          <w:t>1</w:t>
        </w:r>
        <w:r>
          <w:fldChar w:fldCharType="end"/>
        </w:r>
      </w:p>
    </w:sdtContent>
  </w:sdt>
  <w:p w14:paraId="75B1014D" w14:textId="77777777" w:rsidR="00506D1E" w:rsidRDefault="00506D1E" w:rsidP="00B908A2">
    <w:pPr>
      <w:pStyle w:val="a5"/>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25705" w14:textId="77777777" w:rsidR="00F277E1" w:rsidRDefault="00F277E1">
      <w:pPr>
        <w:spacing w:after="0" w:line="240" w:lineRule="auto"/>
      </w:pPr>
      <w:r>
        <w:separator/>
      </w:r>
    </w:p>
  </w:footnote>
  <w:footnote w:type="continuationSeparator" w:id="0">
    <w:p w14:paraId="2F6454BD" w14:textId="77777777" w:rsidR="00F277E1" w:rsidRDefault="00F277E1">
      <w:pPr>
        <w:spacing w:after="0" w:line="240" w:lineRule="auto"/>
      </w:pPr>
      <w:r>
        <w:continuationSeparator/>
      </w:r>
    </w:p>
  </w:footnote>
  <w:footnote w:id="1">
    <w:p w14:paraId="1B4908CA" w14:textId="344425BD" w:rsidR="00506D1E" w:rsidRDefault="00506D1E">
      <w:pPr>
        <w:pStyle w:val="afff5"/>
      </w:pPr>
      <w:r w:rsidRPr="00427683">
        <w:rPr>
          <w:rStyle w:val="afff7"/>
          <w:rFonts w:ascii="Tahoma" w:hAnsi="Tahoma" w:cs="Tahoma"/>
          <w:sz w:val="16"/>
          <w:szCs w:val="16"/>
        </w:rPr>
        <w:footnoteRef/>
      </w:r>
      <w:r w:rsidRPr="00427683">
        <w:rPr>
          <w:rFonts w:ascii="Tahoma" w:hAnsi="Tahoma" w:cs="Tahoma"/>
          <w:i/>
          <w:sz w:val="16"/>
          <w:szCs w:val="16"/>
        </w:rPr>
        <w:t xml:space="preserve"> Настоящее положение не применяется в случае, если промежуточные сроки оказания услуг Договором не предусмотрены</w:t>
      </w:r>
    </w:p>
  </w:footnote>
  <w:footnote w:id="2">
    <w:p w14:paraId="216F0398" w14:textId="77777777" w:rsidR="00506D1E" w:rsidRPr="004B5AB3" w:rsidRDefault="00506D1E" w:rsidP="00E644DD">
      <w:pPr>
        <w:tabs>
          <w:tab w:val="left" w:pos="720"/>
        </w:tabs>
        <w:spacing w:after="0" w:line="240" w:lineRule="auto"/>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w:t>
      </w:r>
      <w:r w:rsidRPr="004B5AB3">
        <w:rPr>
          <w:rFonts w:ascii="Tahoma" w:eastAsia="Times New Roman" w:hAnsi="Tahoma" w:cs="Tahoma"/>
          <w:sz w:val="16"/>
          <w:szCs w:val="16"/>
        </w:rPr>
        <w:t xml:space="preserve">любое физическое или юридическое лицо, которое прямо или косвенно контролирует Сторону, находится под контролем Стороны либо находится со Стороной под общим контролем, а также любое   физическое или юридическое лицо, которое может быть признано аффилированным лицом в соответствии с законодательством Российской Федерации. Под </w:t>
      </w:r>
      <w:r>
        <w:rPr>
          <w:rFonts w:ascii="Tahoma" w:eastAsia="Times New Roman" w:hAnsi="Tahoma" w:cs="Tahoma"/>
          <w:sz w:val="16"/>
          <w:szCs w:val="16"/>
        </w:rPr>
        <w:t>«контролем» для целей настоящей</w:t>
      </w:r>
      <w:r w:rsidRPr="004B5AB3">
        <w:rPr>
          <w:rFonts w:ascii="Tahoma" w:eastAsia="Times New Roman" w:hAnsi="Tahoma" w:cs="Tahoma"/>
          <w:sz w:val="16"/>
          <w:szCs w:val="16"/>
        </w:rPr>
        <w:t xml:space="preserve"> </w:t>
      </w:r>
      <w:r>
        <w:rPr>
          <w:rFonts w:ascii="Tahoma" w:eastAsia="Times New Roman" w:hAnsi="Tahoma" w:cs="Tahoma"/>
          <w:sz w:val="16"/>
          <w:szCs w:val="16"/>
        </w:rPr>
        <w:t>Статьи</w:t>
      </w:r>
      <w:r w:rsidRPr="004B5AB3">
        <w:rPr>
          <w:rFonts w:ascii="Tahoma" w:eastAsia="Times New Roman" w:hAnsi="Tahoma" w:cs="Tahoma"/>
          <w:sz w:val="16"/>
          <w:szCs w:val="16"/>
        </w:rPr>
        <w:t xml:space="preserve"> понимается возможность прямо или косвенно (в силу  преобладающего участия в уставном капитале, либо в соответствии с заключенным между ними договором, либо участия в органах управления, либо иным образом) определять решения, принимаемые контролируемым лицом.</w:t>
      </w:r>
    </w:p>
  </w:footnote>
  <w:footnote w:id="3">
    <w:p w14:paraId="3AE9984A" w14:textId="77777777" w:rsidR="00506D1E" w:rsidRPr="004B5AB3" w:rsidRDefault="00506D1E" w:rsidP="00E644DD">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юридические лица, не являющиеся Сторонами, их Аффилированными лицами,  физические лица, не являющиеся аффилированными по отношению к Сторонам либо не состоящие со Сторонами и/или их Аффилированными лицами в трудовых отношениях, а также любые иные лица, не являющиеся Представителями и Исполнителями в соответствии с условиями настоящего </w:t>
      </w:r>
      <w:r>
        <w:rPr>
          <w:rFonts w:ascii="Tahoma" w:hAnsi="Tahoma" w:cs="Tahoma"/>
          <w:sz w:val="16"/>
          <w:szCs w:val="16"/>
        </w:rPr>
        <w:t>Договора.</w:t>
      </w:r>
    </w:p>
  </w:footnote>
  <w:footnote w:id="4">
    <w:p w14:paraId="2E841FF5" w14:textId="77777777" w:rsidR="00506D1E" w:rsidRPr="004B5AB3" w:rsidRDefault="00506D1E" w:rsidP="00E644DD">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являющаяся собственником либо владельцем Конфиденциальной информации и предоставляющая Конфиденциальную информацию Принимающей стороне для использования в соответствии с целями настоящего </w:t>
      </w:r>
      <w:r>
        <w:rPr>
          <w:rFonts w:ascii="Tahoma" w:hAnsi="Tahoma" w:cs="Tahoma"/>
          <w:sz w:val="16"/>
          <w:szCs w:val="16"/>
        </w:rPr>
        <w:t>Договора.</w:t>
      </w:r>
    </w:p>
  </w:footnote>
  <w:footnote w:id="5">
    <w:p w14:paraId="1DCAC203" w14:textId="77777777" w:rsidR="00506D1E" w:rsidRPr="004B5AB3" w:rsidRDefault="00506D1E" w:rsidP="00E644DD">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Сторона по настоящему </w:t>
      </w:r>
      <w:r>
        <w:rPr>
          <w:rFonts w:ascii="Tahoma" w:hAnsi="Tahoma" w:cs="Tahoma"/>
          <w:sz w:val="16"/>
          <w:szCs w:val="16"/>
        </w:rPr>
        <w:t>Договору</w:t>
      </w:r>
      <w:r w:rsidRPr="004B5AB3">
        <w:rPr>
          <w:rFonts w:ascii="Tahoma" w:hAnsi="Tahoma" w:cs="Tahoma"/>
          <w:sz w:val="16"/>
          <w:szCs w:val="16"/>
        </w:rPr>
        <w:t xml:space="preserve">, получающая Конфиденциальную информацию или доступ к такой информации от Раскрывающей стороны в порядке и на условиях, предусмотренных настоящим </w:t>
      </w:r>
      <w:r>
        <w:rPr>
          <w:rFonts w:ascii="Tahoma" w:hAnsi="Tahoma" w:cs="Tahoma"/>
          <w:sz w:val="16"/>
          <w:szCs w:val="16"/>
        </w:rPr>
        <w:t>Договором.</w:t>
      </w:r>
    </w:p>
  </w:footnote>
  <w:footnote w:id="6">
    <w:p w14:paraId="0681B5ED" w14:textId="77777777" w:rsidR="00506D1E" w:rsidRPr="004B5AB3" w:rsidRDefault="00506D1E" w:rsidP="00E644DD">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члены органов юридического лица – какой-либо из Сторон (Совета директоров/Наблюдательного совета, исполнительных органов, органов контроля), акционеры (участники), собственники имущества какой-либо из Сторон, должностные лица и работники (состоящие в трудовых отношениях с какой-либо из Сторон), а также лица, действующие от имени Сторон на основании доверенности</w:t>
      </w:r>
    </w:p>
  </w:footnote>
  <w:footnote w:id="7">
    <w:p w14:paraId="392CE77E" w14:textId="77777777" w:rsidR="00506D1E" w:rsidRPr="004B5AB3" w:rsidRDefault="00506D1E" w:rsidP="00E644DD">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любые лица как юридические, так и физические, не являющиеся Стороной </w:t>
      </w:r>
      <w:r>
        <w:rPr>
          <w:rFonts w:ascii="Tahoma" w:hAnsi="Tahoma" w:cs="Tahoma"/>
          <w:sz w:val="16"/>
          <w:szCs w:val="16"/>
        </w:rPr>
        <w:t>Договора</w:t>
      </w:r>
      <w:r w:rsidRPr="004B5AB3">
        <w:rPr>
          <w:rFonts w:ascii="Tahoma" w:hAnsi="Tahoma" w:cs="Tahoma"/>
          <w:sz w:val="16"/>
          <w:szCs w:val="16"/>
        </w:rPr>
        <w:t xml:space="preserve">, но состоящие со Стороной </w:t>
      </w:r>
      <w:r>
        <w:rPr>
          <w:rFonts w:ascii="Tahoma" w:hAnsi="Tahoma" w:cs="Tahoma"/>
          <w:sz w:val="16"/>
          <w:szCs w:val="16"/>
        </w:rPr>
        <w:t>Договора</w:t>
      </w:r>
      <w:r w:rsidRPr="004B5AB3">
        <w:rPr>
          <w:rFonts w:ascii="Tahoma" w:hAnsi="Tahoma" w:cs="Tahoma"/>
          <w:sz w:val="16"/>
          <w:szCs w:val="16"/>
        </w:rPr>
        <w:t xml:space="preserve"> в договорных отношениях, в том числе агенты, консультанты, Субпоставщики, Соисполнители, Проектировщики, Подрядчики для целей исполнения Договора.</w:t>
      </w:r>
    </w:p>
  </w:footnote>
  <w:footnote w:id="8">
    <w:p w14:paraId="0AB98E90" w14:textId="77777777" w:rsidR="00506D1E" w:rsidRPr="004B5AB3" w:rsidRDefault="00506D1E" w:rsidP="00E644DD">
      <w:pPr>
        <w:pStyle w:val="afff5"/>
        <w:jc w:val="both"/>
        <w:rPr>
          <w:rFonts w:ascii="Tahoma" w:hAnsi="Tahoma" w:cs="Tahoma"/>
          <w:sz w:val="16"/>
          <w:szCs w:val="16"/>
        </w:rPr>
      </w:pPr>
      <w:r w:rsidRPr="004B5AB3">
        <w:rPr>
          <w:rStyle w:val="afff7"/>
          <w:rFonts w:ascii="Tahoma" w:hAnsi="Tahoma" w:cs="Tahoma"/>
          <w:sz w:val="16"/>
          <w:szCs w:val="16"/>
        </w:rPr>
        <w:footnoteRef/>
      </w:r>
      <w:r w:rsidRPr="004B5AB3">
        <w:rPr>
          <w:rFonts w:ascii="Tahoma" w:hAnsi="Tahoma" w:cs="Tahoma"/>
          <w:sz w:val="16"/>
          <w:szCs w:val="16"/>
        </w:rPr>
        <w:t xml:space="preserve"> несанкционированные Раскрывающей стороной действия Принимающей стороны, в результате которых Третьи лица получают возможность ознакомления с Конфиденциальной информацией. Разглашением Конфиденциальной информации признается также бездействие Принимающей стороны, выразившееся в необеспечении надлежащего уровня защиты полученной от Раскрывающей стороны Конфиденциальной информации и повлекшее получение доступа к такой информации со стороны Третьих лиц.</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9FBE4" w14:textId="77777777" w:rsidR="00506D1E" w:rsidRDefault="00506D1E">
    <w:pPr>
      <w:pStyle w:val="affc"/>
      <w:jc w:val="right"/>
    </w:pPr>
    <w:r>
      <w:rPr>
        <w:color w:val="CEDBE6" w:themeColor="accent2" w:themeTint="80"/>
      </w:rPr>
      <w:sym w:font="Wingdings 3" w:char="F07D"/>
    </w:r>
    <w:r>
      <w:t xml:space="preserve"> </w:t>
    </w:r>
  </w:p>
  <w:p w14:paraId="76C12714" w14:textId="77777777" w:rsidR="00506D1E" w:rsidRDefault="00506D1E">
    <w:pPr>
      <w:pStyle w:val="af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0ADFA8" w14:textId="77777777" w:rsidR="00506D1E" w:rsidRPr="003A69F1" w:rsidRDefault="00506D1E" w:rsidP="003A69F1">
    <w:pPr>
      <w:pStyle w:val="afd"/>
      <w:spacing w:after="0" w:line="240" w:lineRule="auto"/>
      <w:rPr>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7B837B" w14:textId="4B0B40EA" w:rsidR="00506D1E" w:rsidRPr="0062343C" w:rsidRDefault="00506D1E">
    <w:pPr>
      <w:pStyle w:val="afd"/>
      <w:rPr>
        <w:rFonts w:ascii="Tahoma" w:hAnsi="Tahoma" w:cs="Tahoma"/>
        <w:b/>
        <w:sz w:val="24"/>
        <w:szCs w:val="24"/>
      </w:rPr>
    </w:pPr>
    <w:r>
      <w:rPr>
        <w:rFonts w:ascii="Tahoma" w:hAnsi="Tahoma" w:cs="Tahoma"/>
        <w:b/>
        <w:sz w:val="24"/>
        <w:szCs w:val="24"/>
      </w:rPr>
      <w:t>ДОГОВОР №</w:t>
    </w:r>
    <w:bookmarkStart w:id="14" w:name="REGNUM"/>
    <w:bookmarkEnd w:id="14"/>
    <w:permStart w:id="1257529422" w:edGrp="everyone"/>
    <w:r>
      <w:rPr>
        <w:rFonts w:ascii="Tahoma" w:hAnsi="Tahoma" w:cs="Tahoma"/>
        <w:b/>
        <w:sz w:val="24"/>
        <w:szCs w:val="24"/>
      </w:rPr>
      <w:t xml:space="preserve"> </w:t>
    </w:r>
    <w:permEnd w:id="1257529422"/>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F0C434A"/>
    <w:lvl w:ilvl="0">
      <w:start w:val="1"/>
      <w:numFmt w:val="bullet"/>
      <w:pStyle w:val="5"/>
      <w:lvlText w:val=""/>
      <w:lvlJc w:val="left"/>
      <w:pPr>
        <w:ind w:left="1800" w:hanging="360"/>
      </w:pPr>
      <w:rPr>
        <w:rFonts w:ascii="Symbol" w:hAnsi="Symbol" w:hint="default"/>
        <w:color w:val="9FB8CD" w:themeColor="accent2"/>
      </w:rPr>
    </w:lvl>
  </w:abstractNum>
  <w:abstractNum w:abstractNumId="1" w15:restartNumberingAfterBreak="0">
    <w:nsid w:val="FFFFFF81"/>
    <w:multiLevelType w:val="singleLevel"/>
    <w:tmpl w:val="78B8BCEC"/>
    <w:lvl w:ilvl="0">
      <w:start w:val="1"/>
      <w:numFmt w:val="bullet"/>
      <w:pStyle w:val="4"/>
      <w:lvlText w:val=""/>
      <w:lvlJc w:val="left"/>
      <w:pPr>
        <w:ind w:left="1440" w:hanging="360"/>
      </w:pPr>
      <w:rPr>
        <w:rFonts w:ascii="Symbol" w:hAnsi="Symbol" w:hint="default"/>
        <w:color w:val="628BAD" w:themeColor="accent2" w:themeShade="BF"/>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FFFFFF82"/>
    <w:multiLevelType w:val="singleLevel"/>
    <w:tmpl w:val="3D9E3420"/>
    <w:lvl w:ilvl="0">
      <w:start w:val="1"/>
      <w:numFmt w:val="bullet"/>
      <w:pStyle w:val="3"/>
      <w:lvlText w:val=""/>
      <w:lvlJc w:val="left"/>
      <w:pPr>
        <w:ind w:left="1080" w:hanging="360"/>
      </w:pPr>
      <w:rPr>
        <w:rFonts w:ascii="Wingdings 3" w:hAnsi="Wingdings 3" w:hint="default"/>
        <w:color w:val="808080" w:themeColor="background1" w:themeShade="80"/>
      </w:rPr>
    </w:lvl>
  </w:abstractNum>
  <w:abstractNum w:abstractNumId="3" w15:restartNumberingAfterBreak="0">
    <w:nsid w:val="FFFFFF83"/>
    <w:multiLevelType w:val="singleLevel"/>
    <w:tmpl w:val="5B846FA6"/>
    <w:lvl w:ilvl="0">
      <w:start w:val="1"/>
      <w:numFmt w:val="bullet"/>
      <w:pStyle w:val="2"/>
      <w:lvlText w:val=""/>
      <w:lvlJc w:val="left"/>
      <w:pPr>
        <w:ind w:left="720" w:hanging="360"/>
      </w:pPr>
      <w:rPr>
        <w:rFonts w:ascii="Wingdings 3" w:hAnsi="Wingdings 3" w:hint="default"/>
        <w:color w:val="9FB8CD" w:themeColor="accent2"/>
      </w:rPr>
    </w:lvl>
  </w:abstractNum>
  <w:abstractNum w:abstractNumId="4" w15:restartNumberingAfterBreak="0">
    <w:nsid w:val="01FE2981"/>
    <w:multiLevelType w:val="hybridMultilevel"/>
    <w:tmpl w:val="321E1ECE"/>
    <w:lvl w:ilvl="0" w:tplc="8A8477B4">
      <w:start w:val="1"/>
      <w:numFmt w:val="decimal"/>
      <w:lvlText w:val="15.%1."/>
      <w:lvlJc w:val="left"/>
      <w:pPr>
        <w:ind w:left="786"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20228C4"/>
    <w:multiLevelType w:val="multilevel"/>
    <w:tmpl w:val="1EDC413E"/>
    <w:lvl w:ilvl="0">
      <w:start w:val="14"/>
      <w:numFmt w:val="decimal"/>
      <w:lvlText w:val="%1."/>
      <w:lvlJc w:val="left"/>
      <w:pPr>
        <w:ind w:left="600" w:hanging="60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54E3B8C"/>
    <w:multiLevelType w:val="hybridMultilevel"/>
    <w:tmpl w:val="B5F650A4"/>
    <w:lvl w:ilvl="0" w:tplc="3DE28E1A">
      <w:start w:val="1"/>
      <w:numFmt w:val="decimal"/>
      <w:lvlText w:val="14.%1."/>
      <w:lvlJc w:val="left"/>
      <w:pPr>
        <w:ind w:left="720" w:hanging="360"/>
      </w:pPr>
      <w:rPr>
        <w:rFonts w:ascii="Tahoma" w:hAnsi="Tahoma" w:cs="Times New Roman"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58B5018"/>
    <w:multiLevelType w:val="hybridMultilevel"/>
    <w:tmpl w:val="BBC6125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CA539F2"/>
    <w:multiLevelType w:val="multilevel"/>
    <w:tmpl w:val="E03284E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E5175E3"/>
    <w:multiLevelType w:val="multilevel"/>
    <w:tmpl w:val="8EB8994A"/>
    <w:lvl w:ilvl="0">
      <w:start w:val="1"/>
      <w:numFmt w:val="decimal"/>
      <w:lvlText w:val="%1."/>
      <w:lvlJc w:val="left"/>
      <w:pPr>
        <w:tabs>
          <w:tab w:val="num" w:pos="1440"/>
        </w:tabs>
        <w:ind w:left="1440" w:hanging="1440"/>
      </w:pPr>
      <w:rPr>
        <w:rFonts w:hint="default"/>
      </w:rPr>
    </w:lvl>
    <w:lvl w:ilvl="1">
      <w:start w:val="1"/>
      <w:numFmt w:val="bullet"/>
      <w:lvlText w:val=""/>
      <w:lvlJc w:val="left"/>
      <w:pPr>
        <w:tabs>
          <w:tab w:val="num" w:pos="1866"/>
        </w:tabs>
        <w:ind w:left="1866" w:hanging="1440"/>
      </w:pPr>
      <w:rPr>
        <w:rFonts w:ascii="Symbol" w:hAnsi="Symbol" w:hint="default"/>
        <w:b w:val="0"/>
        <w:color w:val="000000" w:themeColor="text1"/>
      </w:rPr>
    </w:lvl>
    <w:lvl w:ilvl="2">
      <w:start w:val="1"/>
      <w:numFmt w:val="decimal"/>
      <w:lvlText w:val="%1.%2.%3."/>
      <w:lvlJc w:val="left"/>
      <w:pPr>
        <w:tabs>
          <w:tab w:val="num" w:pos="2292"/>
        </w:tabs>
        <w:ind w:left="2292" w:hanging="1440"/>
      </w:pPr>
      <w:rPr>
        <w:rFonts w:hint="default"/>
        <w:b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10" w15:restartNumberingAfterBreak="0">
    <w:nsid w:val="12F207A5"/>
    <w:multiLevelType w:val="hybridMultilevel"/>
    <w:tmpl w:val="753879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1C50610C"/>
    <w:multiLevelType w:val="hybridMultilevel"/>
    <w:tmpl w:val="837EE6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D3E7AE5"/>
    <w:multiLevelType w:val="hybridMultilevel"/>
    <w:tmpl w:val="CAA6F07A"/>
    <w:lvl w:ilvl="0" w:tplc="04190017">
      <w:start w:val="1"/>
      <w:numFmt w:val="low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13B158A"/>
    <w:multiLevelType w:val="multilevel"/>
    <w:tmpl w:val="A5A89F64"/>
    <w:lvl w:ilvl="0">
      <w:start w:val="16"/>
      <w:numFmt w:val="decimal"/>
      <w:lvlText w:val="Статья %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2AE21BC"/>
    <w:multiLevelType w:val="multilevel"/>
    <w:tmpl w:val="A1E0BDC0"/>
    <w:lvl w:ilvl="0">
      <w:start w:val="1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0E10EE"/>
    <w:multiLevelType w:val="hybridMultilevel"/>
    <w:tmpl w:val="5792066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292950EF"/>
    <w:multiLevelType w:val="multilevel"/>
    <w:tmpl w:val="AEE2C778"/>
    <w:lvl w:ilvl="0">
      <w:start w:val="1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BE22CA7"/>
    <w:multiLevelType w:val="hybridMultilevel"/>
    <w:tmpl w:val="820A239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C1861C4"/>
    <w:multiLevelType w:val="multilevel"/>
    <w:tmpl w:val="E5E05B54"/>
    <w:lvl w:ilvl="0">
      <w:start w:val="15"/>
      <w:numFmt w:val="decimal"/>
      <w:lvlText w:val="%1."/>
      <w:lvlJc w:val="left"/>
      <w:pPr>
        <w:ind w:left="600" w:hanging="600"/>
      </w:pPr>
      <w:rPr>
        <w:rFonts w:hint="default"/>
      </w:rPr>
    </w:lvl>
    <w:lvl w:ilvl="1">
      <w:start w:val="9"/>
      <w:numFmt w:val="decimal"/>
      <w:lvlText w:val="%1.%2."/>
      <w:lvlJc w:val="left"/>
      <w:pPr>
        <w:ind w:left="1113" w:hanging="720"/>
      </w:pPr>
      <w:rPr>
        <w:rFonts w:hint="default"/>
      </w:rPr>
    </w:lvl>
    <w:lvl w:ilvl="2">
      <w:start w:val="1"/>
      <w:numFmt w:val="decimal"/>
      <w:lvlText w:val="%1.%2.%3."/>
      <w:lvlJc w:val="left"/>
      <w:pPr>
        <w:ind w:left="1506" w:hanging="720"/>
      </w:pPr>
      <w:rPr>
        <w:rFonts w:hint="default"/>
      </w:rPr>
    </w:lvl>
    <w:lvl w:ilvl="3">
      <w:start w:val="1"/>
      <w:numFmt w:val="decimal"/>
      <w:lvlText w:val="%1.%2.%3.%4."/>
      <w:lvlJc w:val="left"/>
      <w:pPr>
        <w:ind w:left="2259" w:hanging="108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405" w:hanging="1440"/>
      </w:pPr>
      <w:rPr>
        <w:rFonts w:hint="default"/>
      </w:rPr>
    </w:lvl>
    <w:lvl w:ilvl="6">
      <w:start w:val="1"/>
      <w:numFmt w:val="decimal"/>
      <w:lvlText w:val="%1.%2.%3.%4.%5.%6.%7."/>
      <w:lvlJc w:val="left"/>
      <w:pPr>
        <w:ind w:left="4158" w:hanging="1800"/>
      </w:pPr>
      <w:rPr>
        <w:rFonts w:hint="default"/>
      </w:rPr>
    </w:lvl>
    <w:lvl w:ilvl="7">
      <w:start w:val="1"/>
      <w:numFmt w:val="decimal"/>
      <w:lvlText w:val="%1.%2.%3.%4.%5.%6.%7.%8."/>
      <w:lvlJc w:val="left"/>
      <w:pPr>
        <w:ind w:left="4551" w:hanging="1800"/>
      </w:pPr>
      <w:rPr>
        <w:rFonts w:hint="default"/>
      </w:rPr>
    </w:lvl>
    <w:lvl w:ilvl="8">
      <w:start w:val="1"/>
      <w:numFmt w:val="decimal"/>
      <w:lvlText w:val="%1.%2.%3.%4.%5.%6.%7.%8.%9."/>
      <w:lvlJc w:val="left"/>
      <w:pPr>
        <w:ind w:left="5304" w:hanging="2160"/>
      </w:pPr>
      <w:rPr>
        <w:rFonts w:hint="default"/>
      </w:rPr>
    </w:lvl>
  </w:abstractNum>
  <w:abstractNum w:abstractNumId="19" w15:restartNumberingAfterBreak="0">
    <w:nsid w:val="2CFB6240"/>
    <w:multiLevelType w:val="hybridMultilevel"/>
    <w:tmpl w:val="44E80A66"/>
    <w:lvl w:ilvl="0" w:tplc="04190017">
      <w:start w:val="1"/>
      <w:numFmt w:val="lowerLetter"/>
      <w:lvlText w:val="%1)"/>
      <w:lvlJc w:val="left"/>
      <w:pPr>
        <w:ind w:left="2006" w:hanging="360"/>
      </w:pPr>
    </w:lvl>
    <w:lvl w:ilvl="1" w:tplc="04190019">
      <w:start w:val="1"/>
      <w:numFmt w:val="lowerLetter"/>
      <w:lvlText w:val="%2."/>
      <w:lvlJc w:val="left"/>
      <w:pPr>
        <w:ind w:left="2726" w:hanging="360"/>
      </w:pPr>
    </w:lvl>
    <w:lvl w:ilvl="2" w:tplc="0419001B">
      <w:start w:val="1"/>
      <w:numFmt w:val="lowerRoman"/>
      <w:lvlText w:val="%3."/>
      <w:lvlJc w:val="right"/>
      <w:pPr>
        <w:ind w:left="3446" w:hanging="180"/>
      </w:pPr>
    </w:lvl>
    <w:lvl w:ilvl="3" w:tplc="0419000F">
      <w:start w:val="1"/>
      <w:numFmt w:val="decimal"/>
      <w:lvlText w:val="%4."/>
      <w:lvlJc w:val="left"/>
      <w:pPr>
        <w:ind w:left="4166" w:hanging="360"/>
      </w:pPr>
    </w:lvl>
    <w:lvl w:ilvl="4" w:tplc="04190019">
      <w:start w:val="1"/>
      <w:numFmt w:val="lowerLetter"/>
      <w:lvlText w:val="%5."/>
      <w:lvlJc w:val="left"/>
      <w:pPr>
        <w:ind w:left="4886" w:hanging="360"/>
      </w:pPr>
    </w:lvl>
    <w:lvl w:ilvl="5" w:tplc="0419001B">
      <w:start w:val="1"/>
      <w:numFmt w:val="lowerRoman"/>
      <w:lvlText w:val="%6."/>
      <w:lvlJc w:val="right"/>
      <w:pPr>
        <w:ind w:left="5606" w:hanging="180"/>
      </w:pPr>
    </w:lvl>
    <w:lvl w:ilvl="6" w:tplc="0419000F">
      <w:start w:val="1"/>
      <w:numFmt w:val="decimal"/>
      <w:lvlText w:val="%7."/>
      <w:lvlJc w:val="left"/>
      <w:pPr>
        <w:ind w:left="6326" w:hanging="360"/>
      </w:pPr>
    </w:lvl>
    <w:lvl w:ilvl="7" w:tplc="04190019">
      <w:start w:val="1"/>
      <w:numFmt w:val="lowerLetter"/>
      <w:lvlText w:val="%8."/>
      <w:lvlJc w:val="left"/>
      <w:pPr>
        <w:ind w:left="7046" w:hanging="360"/>
      </w:pPr>
    </w:lvl>
    <w:lvl w:ilvl="8" w:tplc="0419001B">
      <w:start w:val="1"/>
      <w:numFmt w:val="lowerRoman"/>
      <w:lvlText w:val="%9."/>
      <w:lvlJc w:val="right"/>
      <w:pPr>
        <w:ind w:left="7766" w:hanging="180"/>
      </w:pPr>
    </w:lvl>
  </w:abstractNum>
  <w:abstractNum w:abstractNumId="20" w15:restartNumberingAfterBreak="0">
    <w:nsid w:val="2EEE231E"/>
    <w:multiLevelType w:val="hybridMultilevel"/>
    <w:tmpl w:val="898C36BE"/>
    <w:lvl w:ilvl="0" w:tplc="8E12E20C">
      <w:start w:val="1"/>
      <w:numFmt w:val="decimal"/>
      <w:lvlText w:val="14.1.%1"/>
      <w:lvlJc w:val="left"/>
      <w:pPr>
        <w:ind w:left="1080" w:hanging="360"/>
      </w:pPr>
      <w:rPr>
        <w:rFonts w:ascii="Tahoma" w:hAnsi="Tahoma" w:cs="Times New Roman" w:hint="default"/>
        <w:sz w:val="20"/>
        <w:szCs w:val="2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F0B7275"/>
    <w:multiLevelType w:val="hybridMultilevel"/>
    <w:tmpl w:val="8E4ECAE8"/>
    <w:lvl w:ilvl="0" w:tplc="987C72C2">
      <w:start w:val="1"/>
      <w:numFmt w:val="bullet"/>
      <w:lvlText w:val=""/>
      <w:lvlJc w:val="left"/>
      <w:pPr>
        <w:tabs>
          <w:tab w:val="num" w:pos="720"/>
        </w:tabs>
        <w:ind w:left="720" w:hanging="360"/>
      </w:pPr>
      <w:rPr>
        <w:rFonts w:ascii="Symbol" w:hAnsi="Symbol" w:hint="default"/>
      </w:rPr>
    </w:lvl>
    <w:lvl w:ilvl="1" w:tplc="04190003">
      <w:start w:val="1"/>
      <w:numFmt w:val="bullet"/>
      <w:pStyle w:val="a"/>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AA227F"/>
    <w:multiLevelType w:val="multilevel"/>
    <w:tmpl w:val="A02AF5CC"/>
    <w:lvl w:ilvl="0">
      <w:start w:val="3"/>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3" w15:restartNumberingAfterBreak="0">
    <w:nsid w:val="31596927"/>
    <w:multiLevelType w:val="hybridMultilevel"/>
    <w:tmpl w:val="C4D4859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46420F6"/>
    <w:multiLevelType w:val="multilevel"/>
    <w:tmpl w:val="7F2C54CA"/>
    <w:lvl w:ilvl="0">
      <w:start w:val="15"/>
      <w:numFmt w:val="decimal"/>
      <w:lvlText w:val="%1."/>
      <w:lvlJc w:val="left"/>
      <w:pPr>
        <w:ind w:left="600" w:hanging="600"/>
      </w:pPr>
      <w:rPr>
        <w:rFonts w:hint="default"/>
        <w:b w:val="0"/>
      </w:rPr>
    </w:lvl>
    <w:lvl w:ilvl="1">
      <w:start w:val="9"/>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440" w:hanging="144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2160" w:hanging="2160"/>
      </w:pPr>
      <w:rPr>
        <w:rFonts w:hint="default"/>
        <w:b w:val="0"/>
      </w:rPr>
    </w:lvl>
    <w:lvl w:ilvl="8">
      <w:start w:val="1"/>
      <w:numFmt w:val="decimal"/>
      <w:lvlText w:val="%1.%2.%3.%4.%5.%6.%7.%8.%9."/>
      <w:lvlJc w:val="left"/>
      <w:pPr>
        <w:ind w:left="2160" w:hanging="2160"/>
      </w:pPr>
      <w:rPr>
        <w:rFonts w:hint="default"/>
        <w:b w:val="0"/>
      </w:rPr>
    </w:lvl>
  </w:abstractNum>
  <w:abstractNum w:abstractNumId="25" w15:restartNumberingAfterBreak="0">
    <w:nsid w:val="3660319B"/>
    <w:multiLevelType w:val="multilevel"/>
    <w:tmpl w:val="087E1C0C"/>
    <w:lvl w:ilvl="0">
      <w:start w:val="3"/>
      <w:numFmt w:val="decimal"/>
      <w:lvlText w:val="%1."/>
      <w:lvlJc w:val="left"/>
      <w:pPr>
        <w:ind w:left="360" w:hanging="360"/>
      </w:pPr>
      <w:rPr>
        <w:rFonts w:hint="default"/>
      </w:rPr>
    </w:lvl>
    <w:lvl w:ilvl="1">
      <w:start w:val="1"/>
      <w:numFmt w:val="decimal"/>
      <w:lvlText w:val="14.%2."/>
      <w:lvlJc w:val="left"/>
      <w:pPr>
        <w:ind w:left="720" w:hanging="720"/>
      </w:pPr>
      <w:rPr>
        <w:rFonts w:ascii="Tahoma" w:hAnsi="Tahoma"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3907062E"/>
    <w:multiLevelType w:val="hybridMultilevel"/>
    <w:tmpl w:val="9D0E96E6"/>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7" w15:restartNumberingAfterBreak="0">
    <w:nsid w:val="3B4A38A7"/>
    <w:multiLevelType w:val="hybridMultilevel"/>
    <w:tmpl w:val="1B3AC6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3B7A7C4C"/>
    <w:multiLevelType w:val="hybridMultilevel"/>
    <w:tmpl w:val="9BFECD08"/>
    <w:lvl w:ilvl="0" w:tplc="FFFFFFFF">
      <w:start w:val="1"/>
      <w:numFmt w:val="bullet"/>
      <w:lvlText w:val=""/>
      <w:lvlJc w:val="left"/>
      <w:pPr>
        <w:ind w:left="7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9" w15:restartNumberingAfterBreak="0">
    <w:nsid w:val="3EA73ED9"/>
    <w:multiLevelType w:val="hybridMultilevel"/>
    <w:tmpl w:val="994A318E"/>
    <w:lvl w:ilvl="0" w:tplc="A6268F82">
      <w:start w:val="1"/>
      <w:numFmt w:val="decimal"/>
      <w:lvlText w:val="%1."/>
      <w:lvlJc w:val="left"/>
      <w:pPr>
        <w:tabs>
          <w:tab w:val="num" w:pos="720"/>
        </w:tabs>
        <w:ind w:left="720" w:hanging="360"/>
      </w:pPr>
    </w:lvl>
    <w:lvl w:ilvl="1" w:tplc="0D6E8C4C">
      <w:numFmt w:val="none"/>
      <w:lvlText w:val=""/>
      <w:lvlJc w:val="left"/>
      <w:pPr>
        <w:tabs>
          <w:tab w:val="num" w:pos="360"/>
        </w:tabs>
        <w:ind w:left="0" w:firstLine="0"/>
      </w:pPr>
    </w:lvl>
    <w:lvl w:ilvl="2" w:tplc="B31833A2">
      <w:numFmt w:val="none"/>
      <w:lvlText w:val=""/>
      <w:lvlJc w:val="left"/>
      <w:pPr>
        <w:tabs>
          <w:tab w:val="num" w:pos="360"/>
        </w:tabs>
        <w:ind w:left="0" w:firstLine="0"/>
      </w:pPr>
    </w:lvl>
    <w:lvl w:ilvl="3" w:tplc="45B800D0">
      <w:numFmt w:val="none"/>
      <w:lvlText w:val=""/>
      <w:lvlJc w:val="left"/>
      <w:pPr>
        <w:tabs>
          <w:tab w:val="num" w:pos="360"/>
        </w:tabs>
        <w:ind w:left="0" w:firstLine="0"/>
      </w:pPr>
    </w:lvl>
    <w:lvl w:ilvl="4" w:tplc="8C9EF4CC">
      <w:numFmt w:val="none"/>
      <w:lvlText w:val=""/>
      <w:lvlJc w:val="left"/>
      <w:pPr>
        <w:tabs>
          <w:tab w:val="num" w:pos="360"/>
        </w:tabs>
        <w:ind w:left="0" w:firstLine="0"/>
      </w:pPr>
    </w:lvl>
    <w:lvl w:ilvl="5" w:tplc="FD52CBD2">
      <w:numFmt w:val="none"/>
      <w:lvlText w:val=""/>
      <w:lvlJc w:val="left"/>
      <w:pPr>
        <w:tabs>
          <w:tab w:val="num" w:pos="360"/>
        </w:tabs>
        <w:ind w:left="0" w:firstLine="0"/>
      </w:pPr>
    </w:lvl>
    <w:lvl w:ilvl="6" w:tplc="E0825DA4">
      <w:numFmt w:val="none"/>
      <w:lvlText w:val=""/>
      <w:lvlJc w:val="left"/>
      <w:pPr>
        <w:tabs>
          <w:tab w:val="num" w:pos="360"/>
        </w:tabs>
        <w:ind w:left="0" w:firstLine="0"/>
      </w:pPr>
    </w:lvl>
    <w:lvl w:ilvl="7" w:tplc="E774FACC">
      <w:numFmt w:val="none"/>
      <w:lvlText w:val=""/>
      <w:lvlJc w:val="left"/>
      <w:pPr>
        <w:tabs>
          <w:tab w:val="num" w:pos="360"/>
        </w:tabs>
        <w:ind w:left="0" w:firstLine="0"/>
      </w:pPr>
    </w:lvl>
    <w:lvl w:ilvl="8" w:tplc="18A61A30">
      <w:numFmt w:val="none"/>
      <w:lvlText w:val=""/>
      <w:lvlJc w:val="left"/>
      <w:pPr>
        <w:tabs>
          <w:tab w:val="num" w:pos="360"/>
        </w:tabs>
        <w:ind w:left="0" w:firstLine="0"/>
      </w:pPr>
    </w:lvl>
  </w:abstractNum>
  <w:abstractNum w:abstractNumId="30" w15:restartNumberingAfterBreak="0">
    <w:nsid w:val="3EFA3E83"/>
    <w:multiLevelType w:val="multilevel"/>
    <w:tmpl w:val="E7F8BC20"/>
    <w:lvl w:ilvl="0">
      <w:start w:val="1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40F94ECF"/>
    <w:multiLevelType w:val="hybridMultilevel"/>
    <w:tmpl w:val="AEC2EA3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82E5C65"/>
    <w:multiLevelType w:val="hybridMultilevel"/>
    <w:tmpl w:val="C3B47BAC"/>
    <w:lvl w:ilvl="0" w:tplc="987C72C2">
      <w:start w:val="1"/>
      <w:numFmt w:val="bullet"/>
      <w:lvlText w:val=""/>
      <w:lvlJc w:val="left"/>
      <w:pPr>
        <w:tabs>
          <w:tab w:val="num" w:pos="655"/>
        </w:tabs>
        <w:ind w:left="655" w:hanging="360"/>
      </w:pPr>
      <w:rPr>
        <w:rFonts w:ascii="Symbol" w:hAnsi="Symbol" w:hint="default"/>
        <w:sz w:val="20"/>
        <w:szCs w:val="20"/>
      </w:rPr>
    </w:lvl>
    <w:lvl w:ilvl="1" w:tplc="04090003">
      <w:start w:val="1"/>
      <w:numFmt w:val="decimal"/>
      <w:lvlText w:val="%2."/>
      <w:lvlJc w:val="left"/>
      <w:pPr>
        <w:tabs>
          <w:tab w:val="num" w:pos="655"/>
        </w:tabs>
        <w:ind w:left="655" w:hanging="360"/>
      </w:pPr>
    </w:lvl>
    <w:lvl w:ilvl="2" w:tplc="04090005">
      <w:start w:val="1"/>
      <w:numFmt w:val="decimal"/>
      <w:lvlText w:val="%3."/>
      <w:lvlJc w:val="left"/>
      <w:pPr>
        <w:tabs>
          <w:tab w:val="num" w:pos="1375"/>
        </w:tabs>
        <w:ind w:left="1375" w:hanging="360"/>
      </w:pPr>
    </w:lvl>
    <w:lvl w:ilvl="3" w:tplc="04090001">
      <w:start w:val="1"/>
      <w:numFmt w:val="decimal"/>
      <w:lvlText w:val="%4."/>
      <w:lvlJc w:val="left"/>
      <w:pPr>
        <w:tabs>
          <w:tab w:val="num" w:pos="2095"/>
        </w:tabs>
        <w:ind w:left="2095" w:hanging="360"/>
      </w:pPr>
    </w:lvl>
    <w:lvl w:ilvl="4" w:tplc="04090003">
      <w:start w:val="1"/>
      <w:numFmt w:val="decimal"/>
      <w:lvlText w:val="%5."/>
      <w:lvlJc w:val="left"/>
      <w:pPr>
        <w:tabs>
          <w:tab w:val="num" w:pos="2815"/>
        </w:tabs>
        <w:ind w:left="2815" w:hanging="360"/>
      </w:pPr>
    </w:lvl>
    <w:lvl w:ilvl="5" w:tplc="04090005">
      <w:start w:val="1"/>
      <w:numFmt w:val="decimal"/>
      <w:lvlText w:val="%6."/>
      <w:lvlJc w:val="left"/>
      <w:pPr>
        <w:tabs>
          <w:tab w:val="num" w:pos="3535"/>
        </w:tabs>
        <w:ind w:left="3535" w:hanging="360"/>
      </w:pPr>
    </w:lvl>
    <w:lvl w:ilvl="6" w:tplc="04090001">
      <w:start w:val="1"/>
      <w:numFmt w:val="decimal"/>
      <w:lvlText w:val="%7."/>
      <w:lvlJc w:val="left"/>
      <w:pPr>
        <w:tabs>
          <w:tab w:val="num" w:pos="4255"/>
        </w:tabs>
        <w:ind w:left="4255" w:hanging="360"/>
      </w:pPr>
    </w:lvl>
    <w:lvl w:ilvl="7" w:tplc="04090003">
      <w:start w:val="1"/>
      <w:numFmt w:val="decimal"/>
      <w:lvlText w:val="%8."/>
      <w:lvlJc w:val="left"/>
      <w:pPr>
        <w:tabs>
          <w:tab w:val="num" w:pos="4975"/>
        </w:tabs>
        <w:ind w:left="4975" w:hanging="360"/>
      </w:pPr>
    </w:lvl>
    <w:lvl w:ilvl="8" w:tplc="04090005">
      <w:start w:val="1"/>
      <w:numFmt w:val="decimal"/>
      <w:lvlText w:val="%9."/>
      <w:lvlJc w:val="left"/>
      <w:pPr>
        <w:tabs>
          <w:tab w:val="num" w:pos="5695"/>
        </w:tabs>
        <w:ind w:left="5695" w:hanging="360"/>
      </w:pPr>
    </w:lvl>
  </w:abstractNum>
  <w:abstractNum w:abstractNumId="33" w15:restartNumberingAfterBreak="0">
    <w:nsid w:val="51626967"/>
    <w:multiLevelType w:val="hybridMultilevel"/>
    <w:tmpl w:val="B07058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2EF62D9"/>
    <w:multiLevelType w:val="hybridMultilevel"/>
    <w:tmpl w:val="C48824A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89D3BD3"/>
    <w:multiLevelType w:val="hybridMultilevel"/>
    <w:tmpl w:val="872ABD90"/>
    <w:lvl w:ilvl="0" w:tplc="113A2EDC">
      <w:start w:val="1"/>
      <w:numFmt w:val="bullet"/>
      <w:lvlText w:val=""/>
      <w:lvlJc w:val="left"/>
      <w:pPr>
        <w:tabs>
          <w:tab w:val="num" w:pos="1352"/>
        </w:tabs>
        <w:ind w:left="1352" w:hanging="284"/>
      </w:pPr>
      <w:rPr>
        <w:rFonts w:ascii="Symbol" w:hAnsi="Symbol" w:hint="default"/>
        <w:color w:val="auto"/>
        <w:sz w:val="20"/>
        <w:szCs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5B144EC1"/>
    <w:multiLevelType w:val="hybridMultilevel"/>
    <w:tmpl w:val="FD88E8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53C7B36"/>
    <w:multiLevelType w:val="multilevel"/>
    <w:tmpl w:val="61CC6A48"/>
    <w:lvl w:ilvl="0">
      <w:start w:val="1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8" w15:restartNumberingAfterBreak="0">
    <w:nsid w:val="65F6500F"/>
    <w:multiLevelType w:val="hybridMultilevel"/>
    <w:tmpl w:val="44A03ED6"/>
    <w:lvl w:ilvl="0" w:tplc="0419000D">
      <w:start w:val="1"/>
      <w:numFmt w:val="bullet"/>
      <w:lvlText w:val=""/>
      <w:lvlJc w:val="left"/>
      <w:pPr>
        <w:ind w:left="2726" w:hanging="360"/>
      </w:pPr>
      <w:rPr>
        <w:rFonts w:ascii="Wingdings" w:hAnsi="Wingdings" w:hint="default"/>
      </w:rPr>
    </w:lvl>
    <w:lvl w:ilvl="1" w:tplc="04190003">
      <w:start w:val="1"/>
      <w:numFmt w:val="bullet"/>
      <w:lvlText w:val="o"/>
      <w:lvlJc w:val="left"/>
      <w:pPr>
        <w:ind w:left="3446" w:hanging="360"/>
      </w:pPr>
      <w:rPr>
        <w:rFonts w:ascii="Courier New" w:hAnsi="Courier New" w:cs="Courier New" w:hint="default"/>
      </w:rPr>
    </w:lvl>
    <w:lvl w:ilvl="2" w:tplc="04190005">
      <w:start w:val="1"/>
      <w:numFmt w:val="bullet"/>
      <w:lvlText w:val=""/>
      <w:lvlJc w:val="left"/>
      <w:pPr>
        <w:ind w:left="4166" w:hanging="360"/>
      </w:pPr>
      <w:rPr>
        <w:rFonts w:ascii="Wingdings" w:hAnsi="Wingdings" w:hint="default"/>
      </w:rPr>
    </w:lvl>
    <w:lvl w:ilvl="3" w:tplc="04190001">
      <w:start w:val="1"/>
      <w:numFmt w:val="bullet"/>
      <w:lvlText w:val=""/>
      <w:lvlJc w:val="left"/>
      <w:pPr>
        <w:ind w:left="4886" w:hanging="360"/>
      </w:pPr>
      <w:rPr>
        <w:rFonts w:ascii="Symbol" w:hAnsi="Symbol" w:hint="default"/>
      </w:rPr>
    </w:lvl>
    <w:lvl w:ilvl="4" w:tplc="04190003">
      <w:start w:val="1"/>
      <w:numFmt w:val="bullet"/>
      <w:lvlText w:val="o"/>
      <w:lvlJc w:val="left"/>
      <w:pPr>
        <w:ind w:left="5606" w:hanging="360"/>
      </w:pPr>
      <w:rPr>
        <w:rFonts w:ascii="Courier New" w:hAnsi="Courier New" w:cs="Courier New" w:hint="default"/>
      </w:rPr>
    </w:lvl>
    <w:lvl w:ilvl="5" w:tplc="04190005">
      <w:start w:val="1"/>
      <w:numFmt w:val="bullet"/>
      <w:lvlText w:val=""/>
      <w:lvlJc w:val="left"/>
      <w:pPr>
        <w:ind w:left="6326" w:hanging="360"/>
      </w:pPr>
      <w:rPr>
        <w:rFonts w:ascii="Wingdings" w:hAnsi="Wingdings" w:hint="default"/>
      </w:rPr>
    </w:lvl>
    <w:lvl w:ilvl="6" w:tplc="04190001">
      <w:start w:val="1"/>
      <w:numFmt w:val="bullet"/>
      <w:lvlText w:val=""/>
      <w:lvlJc w:val="left"/>
      <w:pPr>
        <w:ind w:left="7046" w:hanging="360"/>
      </w:pPr>
      <w:rPr>
        <w:rFonts w:ascii="Symbol" w:hAnsi="Symbol" w:hint="default"/>
      </w:rPr>
    </w:lvl>
    <w:lvl w:ilvl="7" w:tplc="04190003">
      <w:start w:val="1"/>
      <w:numFmt w:val="bullet"/>
      <w:lvlText w:val="o"/>
      <w:lvlJc w:val="left"/>
      <w:pPr>
        <w:ind w:left="7766" w:hanging="360"/>
      </w:pPr>
      <w:rPr>
        <w:rFonts w:ascii="Courier New" w:hAnsi="Courier New" w:cs="Courier New" w:hint="default"/>
      </w:rPr>
    </w:lvl>
    <w:lvl w:ilvl="8" w:tplc="04190005">
      <w:start w:val="1"/>
      <w:numFmt w:val="bullet"/>
      <w:lvlText w:val=""/>
      <w:lvlJc w:val="left"/>
      <w:pPr>
        <w:ind w:left="8486" w:hanging="360"/>
      </w:pPr>
      <w:rPr>
        <w:rFonts w:ascii="Wingdings" w:hAnsi="Wingdings" w:hint="default"/>
      </w:rPr>
    </w:lvl>
  </w:abstractNum>
  <w:abstractNum w:abstractNumId="39" w15:restartNumberingAfterBreak="0">
    <w:nsid w:val="6A4076EF"/>
    <w:multiLevelType w:val="multilevel"/>
    <w:tmpl w:val="98BE2C2A"/>
    <w:lvl w:ilvl="0">
      <w:start w:val="8"/>
      <w:numFmt w:val="decimal"/>
      <w:lvlText w:val="%1."/>
      <w:lvlJc w:val="left"/>
      <w:pPr>
        <w:ind w:left="360" w:hanging="360"/>
      </w:pPr>
    </w:lvl>
    <w:lvl w:ilvl="1">
      <w:start w:val="1"/>
      <w:numFmt w:val="decimal"/>
      <w:lvlText w:val="%1.%2."/>
      <w:lvlJc w:val="left"/>
      <w:pPr>
        <w:ind w:left="1080" w:hanging="720"/>
      </w:pPr>
      <w:rPr>
        <w:rFonts w:ascii="Tahoma" w:hAnsi="Tahoma" w:cs="Tahoma" w:hint="default"/>
        <w:b/>
        <w:i w:val="0"/>
        <w:sz w:val="20"/>
        <w:szCs w:val="20"/>
      </w:rPr>
    </w:lvl>
    <w:lvl w:ilvl="2">
      <w:start w:val="1"/>
      <w:numFmt w:val="decimal"/>
      <w:lvlText w:val="%1.%2.%3."/>
      <w:lvlJc w:val="left"/>
      <w:pPr>
        <w:ind w:left="1146" w:hanging="720"/>
      </w:pPr>
      <w:rPr>
        <w:b w:val="0"/>
        <w:lang w:val="ru-RU"/>
      </w:r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40" w15:restartNumberingAfterBreak="0">
    <w:nsid w:val="6BE0392A"/>
    <w:multiLevelType w:val="multilevel"/>
    <w:tmpl w:val="5F661FDC"/>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1" w15:restartNumberingAfterBreak="0">
    <w:nsid w:val="6BF1590C"/>
    <w:multiLevelType w:val="multilevel"/>
    <w:tmpl w:val="453EDE7C"/>
    <w:lvl w:ilvl="0">
      <w:start w:val="1"/>
      <w:numFmt w:val="decimal"/>
      <w:lvlText w:val="Приложение %1."/>
      <w:lvlJc w:val="left"/>
      <w:pPr>
        <w:tabs>
          <w:tab w:val="num" w:pos="1440"/>
        </w:tabs>
        <w:ind w:left="1440" w:hanging="1440"/>
      </w:pPr>
      <w:rPr>
        <w:rFonts w:hint="default"/>
      </w:rPr>
    </w:lvl>
    <w:lvl w:ilvl="1">
      <w:start w:val="1"/>
      <w:numFmt w:val="decimal"/>
      <w:lvlText w:val="%1.%2."/>
      <w:lvlJc w:val="left"/>
      <w:pPr>
        <w:tabs>
          <w:tab w:val="num" w:pos="1866"/>
        </w:tabs>
        <w:ind w:left="1866" w:hanging="1440"/>
      </w:pPr>
      <w:rPr>
        <w:rFonts w:hint="default"/>
        <w:b w:val="0"/>
        <w:color w:val="000000" w:themeColor="text1"/>
        <w:sz w:val="22"/>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42" w15:restartNumberingAfterBreak="0">
    <w:nsid w:val="78CC7193"/>
    <w:multiLevelType w:val="hybridMultilevel"/>
    <w:tmpl w:val="8CF06BD8"/>
    <w:lvl w:ilvl="0" w:tplc="C2166880">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A0E382E"/>
    <w:multiLevelType w:val="hybridMultilevel"/>
    <w:tmpl w:val="E2A438F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A9D3BDA"/>
    <w:multiLevelType w:val="hybridMultilevel"/>
    <w:tmpl w:val="71928DD2"/>
    <w:lvl w:ilvl="0" w:tplc="57863E0E">
      <w:start w:val="1"/>
      <w:numFmt w:val="decimal"/>
      <w:lvlText w:val="5.1.10.%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5F33A3"/>
    <w:multiLevelType w:val="multilevel"/>
    <w:tmpl w:val="54DCFDD4"/>
    <w:lvl w:ilvl="0">
      <w:start w:val="1"/>
      <w:numFmt w:val="decimal"/>
      <w:lvlText w:val="Статья %1."/>
      <w:lvlJc w:val="left"/>
      <w:pPr>
        <w:tabs>
          <w:tab w:val="num" w:pos="1440"/>
        </w:tabs>
        <w:ind w:left="1440" w:hanging="1440"/>
      </w:pPr>
      <w:rPr>
        <w:rFonts w:hint="default"/>
      </w:rPr>
    </w:lvl>
    <w:lvl w:ilvl="1">
      <w:start w:val="1"/>
      <w:numFmt w:val="decimal"/>
      <w:lvlText w:val="%1.%2."/>
      <w:lvlJc w:val="left"/>
      <w:pPr>
        <w:tabs>
          <w:tab w:val="num" w:pos="1866"/>
        </w:tabs>
        <w:ind w:left="0" w:firstLine="0"/>
      </w:pPr>
      <w:rPr>
        <w:rFonts w:hint="default"/>
        <w:b w:val="0"/>
        <w:color w:val="000000" w:themeColor="text1"/>
        <w:sz w:val="20"/>
        <w:szCs w:val="20"/>
      </w:rPr>
    </w:lvl>
    <w:lvl w:ilvl="2">
      <w:start w:val="1"/>
      <w:numFmt w:val="decimal"/>
      <w:lvlText w:val="%1.%2.%3."/>
      <w:lvlJc w:val="left"/>
      <w:pPr>
        <w:tabs>
          <w:tab w:val="num" w:pos="2292"/>
        </w:tabs>
        <w:ind w:left="2292" w:hanging="1440"/>
      </w:pPr>
      <w:rPr>
        <w:rFonts w:hint="default"/>
        <w:b w:val="0"/>
        <w:i w:val="0"/>
      </w:rPr>
    </w:lvl>
    <w:lvl w:ilvl="3">
      <w:start w:val="1"/>
      <w:numFmt w:val="decimal"/>
      <w:lvlText w:val="%1.%2.%3.%4."/>
      <w:lvlJc w:val="left"/>
      <w:pPr>
        <w:tabs>
          <w:tab w:val="num" w:pos="2718"/>
        </w:tabs>
        <w:ind w:left="2718" w:hanging="1440"/>
      </w:pPr>
      <w:rPr>
        <w:rFonts w:hint="default"/>
      </w:rPr>
    </w:lvl>
    <w:lvl w:ilvl="4">
      <w:start w:val="1"/>
      <w:numFmt w:val="decimal"/>
      <w:lvlText w:val="%1.%2.%3.%4.%5."/>
      <w:lvlJc w:val="left"/>
      <w:pPr>
        <w:tabs>
          <w:tab w:val="num" w:pos="3144"/>
        </w:tabs>
        <w:ind w:left="3144" w:hanging="144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num w:numId="1">
    <w:abstractNumId w:val="1"/>
  </w:num>
  <w:num w:numId="2">
    <w:abstractNumId w:val="0"/>
  </w:num>
  <w:num w:numId="3">
    <w:abstractNumId w:val="3"/>
  </w:num>
  <w:num w:numId="4">
    <w:abstractNumId w:val="2"/>
  </w:num>
  <w:num w:numId="5">
    <w:abstractNumId w:val="45"/>
  </w:num>
  <w:num w:numId="6">
    <w:abstractNumId w:val="33"/>
  </w:num>
  <w:num w:numId="7">
    <w:abstractNumId w:val="9"/>
  </w:num>
  <w:num w:numId="8">
    <w:abstractNumId w:val="41"/>
  </w:num>
  <w:num w:numId="9">
    <w:abstractNumId w:val="22"/>
  </w:num>
  <w:num w:numId="10">
    <w:abstractNumId w:val="31"/>
  </w:num>
  <w:num w:numId="11">
    <w:abstractNumId w:val="28"/>
  </w:num>
  <w:num w:numId="12">
    <w:abstractNumId w:val="4"/>
  </w:num>
  <w:num w:numId="13">
    <w:abstractNumId w:val="29"/>
    <w:lvlOverride w:ilvl="0">
      <w:startOverride w:val="1"/>
    </w:lvlOverride>
    <w:lvlOverride w:ilvl="1"/>
    <w:lvlOverride w:ilvl="2"/>
    <w:lvlOverride w:ilvl="3"/>
    <w:lvlOverride w:ilvl="4"/>
    <w:lvlOverride w:ilvl="5"/>
    <w:lvlOverride w:ilvl="6"/>
    <w:lvlOverride w:ilvl="7"/>
    <w:lvlOverride w:ilvl="8"/>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2"/>
  </w:num>
  <w:num w:numId="16">
    <w:abstractNumId w:val="38"/>
  </w:num>
  <w:num w:numId="17">
    <w:abstractNumId w:val="6"/>
  </w:num>
  <w:num w:numId="18">
    <w:abstractNumId w:val="20"/>
  </w:num>
  <w:num w:numId="19">
    <w:abstractNumId w:val="21"/>
  </w:num>
  <w:num w:numId="20">
    <w:abstractNumId w:val="39"/>
  </w:num>
  <w:num w:numId="2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12"/>
  </w:num>
  <w:num w:numId="24">
    <w:abstractNumId w:val="34"/>
  </w:num>
  <w:num w:numId="25">
    <w:abstractNumId w:val="27"/>
  </w:num>
  <w:num w:numId="26">
    <w:abstractNumId w:val="23"/>
  </w:num>
  <w:num w:numId="27">
    <w:abstractNumId w:val="7"/>
  </w:num>
  <w:num w:numId="28">
    <w:abstractNumId w:val="36"/>
  </w:num>
  <w:num w:numId="29">
    <w:abstractNumId w:val="17"/>
  </w:num>
  <w:num w:numId="30">
    <w:abstractNumId w:val="10"/>
  </w:num>
  <w:num w:numId="31">
    <w:abstractNumId w:val="11"/>
  </w:num>
  <w:num w:numId="32">
    <w:abstractNumId w:val="15"/>
  </w:num>
  <w:num w:numId="33">
    <w:abstractNumId w:val="43"/>
  </w:num>
  <w:num w:numId="34">
    <w:abstractNumId w:val="25"/>
  </w:num>
  <w:num w:numId="35">
    <w:abstractNumId w:val="26"/>
  </w:num>
  <w:num w:numId="36">
    <w:abstractNumId w:val="40"/>
  </w:num>
  <w:num w:numId="37">
    <w:abstractNumId w:val="8"/>
  </w:num>
  <w:num w:numId="38">
    <w:abstractNumId w:val="13"/>
  </w:num>
  <w:num w:numId="39">
    <w:abstractNumId w:val="14"/>
  </w:num>
  <w:num w:numId="40">
    <w:abstractNumId w:val="16"/>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num>
  <w:num w:numId="43">
    <w:abstractNumId w:val="30"/>
  </w:num>
  <w:num w:numId="44">
    <w:abstractNumId w:val="18"/>
  </w:num>
  <w:num w:numId="45">
    <w:abstractNumId w:val="44"/>
  </w:num>
  <w:num w:numId="46">
    <w:abstractNumId w:val="24"/>
  </w:num>
  <w:num w:numId="47">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DateAndTime/>
  <w:hideSpellingErrors/>
  <w:hideGrammaticalErrors/>
  <w:attachedTemplate r:id="rId1"/>
  <w:documentProtection w:edit="readOnly" w:enforcement="1" w:cryptProviderType="rsaAES" w:cryptAlgorithmClass="hash" w:cryptAlgorithmType="typeAny" w:cryptAlgorithmSid="14" w:cryptSpinCount="100000" w:hash="5d2S1SpEtuMY1clcgMc0u/exhq/nTWmVEJaiN3ap5x1MiMSXIIHz8mPDT/jBin9Bicll7dsEkIqanyp8bqHGLQ==" w:salt="vYzznteQeztLzVUTJ5It5g=="/>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92"/>
    <w:rsid w:val="000013C4"/>
    <w:rsid w:val="00017EE1"/>
    <w:rsid w:val="00020A5E"/>
    <w:rsid w:val="00027A8E"/>
    <w:rsid w:val="0003148C"/>
    <w:rsid w:val="00036F65"/>
    <w:rsid w:val="00043013"/>
    <w:rsid w:val="000435A1"/>
    <w:rsid w:val="00045712"/>
    <w:rsid w:val="00047441"/>
    <w:rsid w:val="00065B26"/>
    <w:rsid w:val="00065EC3"/>
    <w:rsid w:val="00070975"/>
    <w:rsid w:val="00070DBA"/>
    <w:rsid w:val="000713CA"/>
    <w:rsid w:val="00090B39"/>
    <w:rsid w:val="00092B5E"/>
    <w:rsid w:val="0009562A"/>
    <w:rsid w:val="000B04E6"/>
    <w:rsid w:val="000B4159"/>
    <w:rsid w:val="000B767B"/>
    <w:rsid w:val="000C08E6"/>
    <w:rsid w:val="000C358B"/>
    <w:rsid w:val="000D0523"/>
    <w:rsid w:val="000E2533"/>
    <w:rsid w:val="000E45C1"/>
    <w:rsid w:val="000E4940"/>
    <w:rsid w:val="000F0D5F"/>
    <w:rsid w:val="00100AE3"/>
    <w:rsid w:val="00103C6E"/>
    <w:rsid w:val="00105340"/>
    <w:rsid w:val="00107A6E"/>
    <w:rsid w:val="00107ACB"/>
    <w:rsid w:val="00112A87"/>
    <w:rsid w:val="00116BCA"/>
    <w:rsid w:val="00123786"/>
    <w:rsid w:val="00124644"/>
    <w:rsid w:val="00143431"/>
    <w:rsid w:val="00162790"/>
    <w:rsid w:val="00177DD6"/>
    <w:rsid w:val="001834AA"/>
    <w:rsid w:val="001849FD"/>
    <w:rsid w:val="0019212C"/>
    <w:rsid w:val="001935A9"/>
    <w:rsid w:val="001972E5"/>
    <w:rsid w:val="001B6006"/>
    <w:rsid w:val="0020760D"/>
    <w:rsid w:val="00215FAB"/>
    <w:rsid w:val="0022244C"/>
    <w:rsid w:val="00226EA9"/>
    <w:rsid w:val="002326C7"/>
    <w:rsid w:val="00241973"/>
    <w:rsid w:val="002422EA"/>
    <w:rsid w:val="0024245F"/>
    <w:rsid w:val="00244392"/>
    <w:rsid w:val="00246D46"/>
    <w:rsid w:val="00252CB4"/>
    <w:rsid w:val="00253A17"/>
    <w:rsid w:val="0026343B"/>
    <w:rsid w:val="00270C21"/>
    <w:rsid w:val="00275683"/>
    <w:rsid w:val="00283E00"/>
    <w:rsid w:val="00297FAC"/>
    <w:rsid w:val="002A2E3E"/>
    <w:rsid w:val="002A4177"/>
    <w:rsid w:val="002B3EA8"/>
    <w:rsid w:val="002B6E17"/>
    <w:rsid w:val="002C2FB8"/>
    <w:rsid w:val="002C505D"/>
    <w:rsid w:val="002C7ABF"/>
    <w:rsid w:val="002D215A"/>
    <w:rsid w:val="002D7788"/>
    <w:rsid w:val="002D7DC5"/>
    <w:rsid w:val="002F2EFA"/>
    <w:rsid w:val="00313C55"/>
    <w:rsid w:val="00330993"/>
    <w:rsid w:val="00337D18"/>
    <w:rsid w:val="00340FBB"/>
    <w:rsid w:val="003532D9"/>
    <w:rsid w:val="0036167E"/>
    <w:rsid w:val="00385E73"/>
    <w:rsid w:val="003878D4"/>
    <w:rsid w:val="003939DD"/>
    <w:rsid w:val="0039418D"/>
    <w:rsid w:val="003A69F1"/>
    <w:rsid w:val="003B12E2"/>
    <w:rsid w:val="003D1A05"/>
    <w:rsid w:val="003D457B"/>
    <w:rsid w:val="003D65DA"/>
    <w:rsid w:val="003F4E1C"/>
    <w:rsid w:val="00414DD4"/>
    <w:rsid w:val="00424550"/>
    <w:rsid w:val="004246BB"/>
    <w:rsid w:val="00424931"/>
    <w:rsid w:val="00425304"/>
    <w:rsid w:val="00426C89"/>
    <w:rsid w:val="00427683"/>
    <w:rsid w:val="00431FC9"/>
    <w:rsid w:val="00451D3B"/>
    <w:rsid w:val="00461B02"/>
    <w:rsid w:val="00462167"/>
    <w:rsid w:val="00462C9E"/>
    <w:rsid w:val="004640C1"/>
    <w:rsid w:val="00466D5D"/>
    <w:rsid w:val="00467892"/>
    <w:rsid w:val="00473694"/>
    <w:rsid w:val="004741E3"/>
    <w:rsid w:val="0048313C"/>
    <w:rsid w:val="00487DC7"/>
    <w:rsid w:val="00490AFE"/>
    <w:rsid w:val="004954CB"/>
    <w:rsid w:val="004A1DC0"/>
    <w:rsid w:val="004A28E2"/>
    <w:rsid w:val="004B06C7"/>
    <w:rsid w:val="004C3559"/>
    <w:rsid w:val="004C3C0C"/>
    <w:rsid w:val="004E07DB"/>
    <w:rsid w:val="004E3C50"/>
    <w:rsid w:val="004E51CD"/>
    <w:rsid w:val="004E55BE"/>
    <w:rsid w:val="004F0BFE"/>
    <w:rsid w:val="004F22DF"/>
    <w:rsid w:val="004F301F"/>
    <w:rsid w:val="004F51E9"/>
    <w:rsid w:val="0050236A"/>
    <w:rsid w:val="00505789"/>
    <w:rsid w:val="00506D1E"/>
    <w:rsid w:val="005104F9"/>
    <w:rsid w:val="00512C08"/>
    <w:rsid w:val="005157BD"/>
    <w:rsid w:val="00517872"/>
    <w:rsid w:val="0052367F"/>
    <w:rsid w:val="00523BD2"/>
    <w:rsid w:val="00525C26"/>
    <w:rsid w:val="00530246"/>
    <w:rsid w:val="005420B8"/>
    <w:rsid w:val="005434E7"/>
    <w:rsid w:val="00547EF0"/>
    <w:rsid w:val="0055056A"/>
    <w:rsid w:val="00554627"/>
    <w:rsid w:val="005620BD"/>
    <w:rsid w:val="00563D94"/>
    <w:rsid w:val="00570F21"/>
    <w:rsid w:val="0057405F"/>
    <w:rsid w:val="00575844"/>
    <w:rsid w:val="00590253"/>
    <w:rsid w:val="005A1A31"/>
    <w:rsid w:val="005A36DC"/>
    <w:rsid w:val="005A6EAC"/>
    <w:rsid w:val="005B1BCC"/>
    <w:rsid w:val="005C0F93"/>
    <w:rsid w:val="005C253A"/>
    <w:rsid w:val="005C41A4"/>
    <w:rsid w:val="005C4F5D"/>
    <w:rsid w:val="005C55BF"/>
    <w:rsid w:val="005E1737"/>
    <w:rsid w:val="005E32F7"/>
    <w:rsid w:val="005F38B7"/>
    <w:rsid w:val="005F5144"/>
    <w:rsid w:val="0060279E"/>
    <w:rsid w:val="00610EF7"/>
    <w:rsid w:val="00615AF3"/>
    <w:rsid w:val="0062343C"/>
    <w:rsid w:val="00640643"/>
    <w:rsid w:val="00643A15"/>
    <w:rsid w:val="00644DDE"/>
    <w:rsid w:val="00645236"/>
    <w:rsid w:val="006604FE"/>
    <w:rsid w:val="00662F4E"/>
    <w:rsid w:val="00672015"/>
    <w:rsid w:val="00674E0E"/>
    <w:rsid w:val="00680C01"/>
    <w:rsid w:val="00681A9D"/>
    <w:rsid w:val="00681BB5"/>
    <w:rsid w:val="0069558B"/>
    <w:rsid w:val="00695898"/>
    <w:rsid w:val="00696775"/>
    <w:rsid w:val="006B3F2E"/>
    <w:rsid w:val="006D1650"/>
    <w:rsid w:val="006D32B0"/>
    <w:rsid w:val="006D408E"/>
    <w:rsid w:val="006D69F1"/>
    <w:rsid w:val="006E1E11"/>
    <w:rsid w:val="006E4106"/>
    <w:rsid w:val="006E50B3"/>
    <w:rsid w:val="006F39DA"/>
    <w:rsid w:val="00705E96"/>
    <w:rsid w:val="00711DA8"/>
    <w:rsid w:val="00716155"/>
    <w:rsid w:val="007167CF"/>
    <w:rsid w:val="00730FF6"/>
    <w:rsid w:val="00733024"/>
    <w:rsid w:val="007606E3"/>
    <w:rsid w:val="0076317C"/>
    <w:rsid w:val="00765513"/>
    <w:rsid w:val="00767643"/>
    <w:rsid w:val="007813E6"/>
    <w:rsid w:val="007903C1"/>
    <w:rsid w:val="00793B61"/>
    <w:rsid w:val="007B04D0"/>
    <w:rsid w:val="007B1465"/>
    <w:rsid w:val="007B2B32"/>
    <w:rsid w:val="007B72D7"/>
    <w:rsid w:val="007C47B3"/>
    <w:rsid w:val="007D25C5"/>
    <w:rsid w:val="007E5682"/>
    <w:rsid w:val="007E59F0"/>
    <w:rsid w:val="007F73DE"/>
    <w:rsid w:val="00810B2C"/>
    <w:rsid w:val="00813A64"/>
    <w:rsid w:val="00821A9E"/>
    <w:rsid w:val="00824211"/>
    <w:rsid w:val="00836757"/>
    <w:rsid w:val="00841CBE"/>
    <w:rsid w:val="00846CB0"/>
    <w:rsid w:val="00852D44"/>
    <w:rsid w:val="0086031B"/>
    <w:rsid w:val="00870E61"/>
    <w:rsid w:val="00873F6F"/>
    <w:rsid w:val="00874061"/>
    <w:rsid w:val="00893F3E"/>
    <w:rsid w:val="00896244"/>
    <w:rsid w:val="00896B0E"/>
    <w:rsid w:val="008A1990"/>
    <w:rsid w:val="008A75F1"/>
    <w:rsid w:val="008B0B8F"/>
    <w:rsid w:val="008B16BB"/>
    <w:rsid w:val="008B1707"/>
    <w:rsid w:val="008B544D"/>
    <w:rsid w:val="008B7742"/>
    <w:rsid w:val="008C4892"/>
    <w:rsid w:val="008D574F"/>
    <w:rsid w:val="008E5643"/>
    <w:rsid w:val="008F5126"/>
    <w:rsid w:val="0090234E"/>
    <w:rsid w:val="00905285"/>
    <w:rsid w:val="00913664"/>
    <w:rsid w:val="0091694F"/>
    <w:rsid w:val="00930AFD"/>
    <w:rsid w:val="00931D2E"/>
    <w:rsid w:val="00937047"/>
    <w:rsid w:val="0094016D"/>
    <w:rsid w:val="0094029A"/>
    <w:rsid w:val="00942254"/>
    <w:rsid w:val="00952DA8"/>
    <w:rsid w:val="00952F9F"/>
    <w:rsid w:val="00966155"/>
    <w:rsid w:val="00970C1D"/>
    <w:rsid w:val="00972C5C"/>
    <w:rsid w:val="00981230"/>
    <w:rsid w:val="00981F71"/>
    <w:rsid w:val="00993B32"/>
    <w:rsid w:val="009A1BD4"/>
    <w:rsid w:val="009A6068"/>
    <w:rsid w:val="009B4CA3"/>
    <w:rsid w:val="009B7E3B"/>
    <w:rsid w:val="009C1F5B"/>
    <w:rsid w:val="009D2C7F"/>
    <w:rsid w:val="009E7AAE"/>
    <w:rsid w:val="009F39C4"/>
    <w:rsid w:val="009F582E"/>
    <w:rsid w:val="00A00D05"/>
    <w:rsid w:val="00A1638E"/>
    <w:rsid w:val="00A26659"/>
    <w:rsid w:val="00A2747E"/>
    <w:rsid w:val="00A36B32"/>
    <w:rsid w:val="00A45354"/>
    <w:rsid w:val="00A47EB1"/>
    <w:rsid w:val="00A625EE"/>
    <w:rsid w:val="00A64464"/>
    <w:rsid w:val="00A6561A"/>
    <w:rsid w:val="00A81A0E"/>
    <w:rsid w:val="00A95B47"/>
    <w:rsid w:val="00A95BDF"/>
    <w:rsid w:val="00AA3865"/>
    <w:rsid w:val="00AA4AFA"/>
    <w:rsid w:val="00AA71B7"/>
    <w:rsid w:val="00AA71CF"/>
    <w:rsid w:val="00AA7CF0"/>
    <w:rsid w:val="00AB1070"/>
    <w:rsid w:val="00AB1DA2"/>
    <w:rsid w:val="00AB3579"/>
    <w:rsid w:val="00AB67A1"/>
    <w:rsid w:val="00AD09E0"/>
    <w:rsid w:val="00AD70DB"/>
    <w:rsid w:val="00B051E9"/>
    <w:rsid w:val="00B431AB"/>
    <w:rsid w:val="00B51B0B"/>
    <w:rsid w:val="00B53CFF"/>
    <w:rsid w:val="00B82B24"/>
    <w:rsid w:val="00B85442"/>
    <w:rsid w:val="00B908A2"/>
    <w:rsid w:val="00B91B5B"/>
    <w:rsid w:val="00B93ADF"/>
    <w:rsid w:val="00B93FC2"/>
    <w:rsid w:val="00B946D5"/>
    <w:rsid w:val="00B952C8"/>
    <w:rsid w:val="00B96768"/>
    <w:rsid w:val="00BA05AC"/>
    <w:rsid w:val="00BA0BD0"/>
    <w:rsid w:val="00BA394F"/>
    <w:rsid w:val="00BA459B"/>
    <w:rsid w:val="00BA6056"/>
    <w:rsid w:val="00BB2482"/>
    <w:rsid w:val="00BB57CF"/>
    <w:rsid w:val="00BC149B"/>
    <w:rsid w:val="00BC2C21"/>
    <w:rsid w:val="00BC59F5"/>
    <w:rsid w:val="00BC6A0F"/>
    <w:rsid w:val="00BD0BCA"/>
    <w:rsid w:val="00BD1501"/>
    <w:rsid w:val="00BD5262"/>
    <w:rsid w:val="00BE5EB6"/>
    <w:rsid w:val="00C01796"/>
    <w:rsid w:val="00C11008"/>
    <w:rsid w:val="00C12685"/>
    <w:rsid w:val="00C12922"/>
    <w:rsid w:val="00C14641"/>
    <w:rsid w:val="00C21E3E"/>
    <w:rsid w:val="00C5368D"/>
    <w:rsid w:val="00C641EF"/>
    <w:rsid w:val="00C704DC"/>
    <w:rsid w:val="00C748F0"/>
    <w:rsid w:val="00C941F3"/>
    <w:rsid w:val="00CA186B"/>
    <w:rsid w:val="00CA3978"/>
    <w:rsid w:val="00CA4CE0"/>
    <w:rsid w:val="00CB1F31"/>
    <w:rsid w:val="00CB7F97"/>
    <w:rsid w:val="00CC07AC"/>
    <w:rsid w:val="00CC6779"/>
    <w:rsid w:val="00CD19FC"/>
    <w:rsid w:val="00CE4032"/>
    <w:rsid w:val="00CE7B93"/>
    <w:rsid w:val="00CF2195"/>
    <w:rsid w:val="00CF2F3E"/>
    <w:rsid w:val="00D00688"/>
    <w:rsid w:val="00D00CBC"/>
    <w:rsid w:val="00D035C2"/>
    <w:rsid w:val="00D05723"/>
    <w:rsid w:val="00D10DE0"/>
    <w:rsid w:val="00D20FA0"/>
    <w:rsid w:val="00D21682"/>
    <w:rsid w:val="00D2452E"/>
    <w:rsid w:val="00D26A47"/>
    <w:rsid w:val="00D2778B"/>
    <w:rsid w:val="00D518BC"/>
    <w:rsid w:val="00D758C0"/>
    <w:rsid w:val="00D76C5A"/>
    <w:rsid w:val="00D833E8"/>
    <w:rsid w:val="00D85005"/>
    <w:rsid w:val="00DA5A50"/>
    <w:rsid w:val="00DB2B9A"/>
    <w:rsid w:val="00DB332F"/>
    <w:rsid w:val="00DC2186"/>
    <w:rsid w:val="00DC25FA"/>
    <w:rsid w:val="00DC4183"/>
    <w:rsid w:val="00DD0379"/>
    <w:rsid w:val="00DD1488"/>
    <w:rsid w:val="00DD26EB"/>
    <w:rsid w:val="00DF488B"/>
    <w:rsid w:val="00DF6766"/>
    <w:rsid w:val="00E02552"/>
    <w:rsid w:val="00E03BA4"/>
    <w:rsid w:val="00E12C4C"/>
    <w:rsid w:val="00E1457B"/>
    <w:rsid w:val="00E1726F"/>
    <w:rsid w:val="00E26A2C"/>
    <w:rsid w:val="00E31764"/>
    <w:rsid w:val="00E55C3F"/>
    <w:rsid w:val="00E636CB"/>
    <w:rsid w:val="00E644DD"/>
    <w:rsid w:val="00E71C4B"/>
    <w:rsid w:val="00E72868"/>
    <w:rsid w:val="00E7407D"/>
    <w:rsid w:val="00E82520"/>
    <w:rsid w:val="00E82F0E"/>
    <w:rsid w:val="00E848A7"/>
    <w:rsid w:val="00E9155A"/>
    <w:rsid w:val="00E967D7"/>
    <w:rsid w:val="00EA4607"/>
    <w:rsid w:val="00EB0818"/>
    <w:rsid w:val="00EB2C02"/>
    <w:rsid w:val="00EC0B24"/>
    <w:rsid w:val="00EC2CFD"/>
    <w:rsid w:val="00EE1C8D"/>
    <w:rsid w:val="00EE477A"/>
    <w:rsid w:val="00EE55F6"/>
    <w:rsid w:val="00EF1ED9"/>
    <w:rsid w:val="00EF6948"/>
    <w:rsid w:val="00F01C8F"/>
    <w:rsid w:val="00F0413F"/>
    <w:rsid w:val="00F05DE7"/>
    <w:rsid w:val="00F07137"/>
    <w:rsid w:val="00F21C9A"/>
    <w:rsid w:val="00F2436D"/>
    <w:rsid w:val="00F243A1"/>
    <w:rsid w:val="00F277E1"/>
    <w:rsid w:val="00F30746"/>
    <w:rsid w:val="00F400CC"/>
    <w:rsid w:val="00F40271"/>
    <w:rsid w:val="00F521BA"/>
    <w:rsid w:val="00F55D62"/>
    <w:rsid w:val="00F57ECB"/>
    <w:rsid w:val="00F65C6E"/>
    <w:rsid w:val="00F67C76"/>
    <w:rsid w:val="00F72D1A"/>
    <w:rsid w:val="00F76C4F"/>
    <w:rsid w:val="00F7760F"/>
    <w:rsid w:val="00F82CFA"/>
    <w:rsid w:val="00F87B8F"/>
    <w:rsid w:val="00F948D1"/>
    <w:rsid w:val="00FA29A2"/>
    <w:rsid w:val="00FB2C88"/>
    <w:rsid w:val="00FB3113"/>
    <w:rsid w:val="00FB640E"/>
    <w:rsid w:val="00FB7503"/>
    <w:rsid w:val="00FC1E06"/>
    <w:rsid w:val="00FC37FD"/>
    <w:rsid w:val="00FC415F"/>
    <w:rsid w:val="00FE70C7"/>
  </w:rsids>
  <m:mathPr>
    <m:mathFont m:val="Cambria Math"/>
    <m:brkBin m:val="before"/>
    <m:brkBinSub m:val="--"/>
    <m:smallFrac m:val="0"/>
    <m:dispDef/>
    <m:lMargin m:val="0"/>
    <m:rMargin m:val="0"/>
    <m:defJc m:val="centerGroup"/>
    <m:wrapIndent m:val="1440"/>
    <m:intLim m:val="undOvr"/>
    <m:naryLim m:val="subSup"/>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97D9CA8"/>
  <w15:docId w15:val="{6CEBD8E4-7717-4C46-BEF2-CCFF36AB7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6" w:unhideWhenUsed="1" w:qFormat="1"/>
    <w:lsdException w:name="List Bullet 3" w:semiHidden="1" w:uiPriority="36" w:unhideWhenUsed="1" w:qFormat="1"/>
    <w:lsdException w:name="List Bullet 4" w:semiHidden="1" w:uiPriority="36" w:unhideWhenUsed="1"/>
    <w:lsdException w:name="List Bullet 5" w:semiHidden="1" w:uiPriority="36"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7" w:unhideWhenUsed="1" w:qFormat="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6"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qFormat="1"/>
    <w:lsdException w:name="Light Shading" w:uiPriority="40"/>
    <w:lsdException w:name="Light List" w:uiPriority="40"/>
    <w:lsdException w:name="Light Grid" w:uiPriority="40"/>
    <w:lsdException w:name="Medium Shading 1" w:uiPriority="40"/>
    <w:lsdException w:name="Medium Shading 2" w:uiPriority="40"/>
    <w:lsdException w:name="Medium List 1" w:uiPriority="40"/>
    <w:lsdException w:name="Medium List 2" w:uiPriority="40"/>
    <w:lsdException w:name="Medium Grid 1" w:uiPriority="40"/>
    <w:lsdException w:name="Medium Grid 2" w:uiPriority="40"/>
    <w:lsdException w:name="Medium Grid 3" w:uiPriority="40"/>
    <w:lsdException w:name="Dark List" w:uiPriority="40"/>
    <w:lsdException w:name="Colorful Shading" w:uiPriority="40"/>
    <w:lsdException w:name="Colorful List" w:uiPriority="40"/>
    <w:lsdException w:name="Colorful Grid" w:uiPriority="40"/>
    <w:lsdException w:name="Light Shading Accent 1" w:uiPriority="41"/>
    <w:lsdException w:name="Light List Accent 1" w:uiPriority="41"/>
    <w:lsdException w:name="Light Grid Accent 1" w:uiPriority="41"/>
    <w:lsdException w:name="Medium Shading 1 Accent 1" w:uiPriority="41"/>
    <w:lsdException w:name="Medium Shading 2 Accent 1" w:uiPriority="41"/>
    <w:lsdException w:name="Medium List 1 Accent 1" w:uiPriority="4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0"/>
    </w:rPr>
  </w:style>
  <w:style w:type="paragraph" w:styleId="1">
    <w:name w:val="heading 1"/>
    <w:basedOn w:val="a0"/>
    <w:next w:val="a0"/>
    <w:link w:val="10"/>
    <w:unhideWhenUsed/>
    <w:qFormat/>
    <w:pPr>
      <w:keepNext/>
      <w:keepLines/>
      <w:spacing w:before="480" w:after="0"/>
      <w:outlineLvl w:val="0"/>
    </w:pPr>
    <w:rPr>
      <w:rFonts w:asciiTheme="majorHAnsi" w:eastAsiaTheme="majorEastAsia" w:hAnsiTheme="majorHAnsi" w:cstheme="majorBidi"/>
      <w:b/>
      <w:bCs/>
      <w:color w:val="4D5676" w:themeColor="accent1" w:themeShade="B5"/>
      <w:sz w:val="28"/>
      <w:szCs w:val="28"/>
    </w:rPr>
  </w:style>
  <w:style w:type="paragraph" w:styleId="20">
    <w:name w:val="heading 2"/>
    <w:basedOn w:val="a0"/>
    <w:next w:val="a0"/>
    <w:link w:val="21"/>
    <w:uiPriority w:val="9"/>
    <w:semiHidden/>
    <w:unhideWhenUsed/>
    <w:pPr>
      <w:keepNext/>
      <w:keepLines/>
      <w:spacing w:before="200" w:after="0"/>
      <w:outlineLvl w:val="1"/>
    </w:pPr>
    <w:rPr>
      <w:rFonts w:asciiTheme="majorHAnsi" w:eastAsiaTheme="majorEastAsia" w:hAnsiTheme="majorHAnsi" w:cstheme="majorBidi"/>
      <w:b/>
      <w:bCs/>
      <w:color w:val="727CA3" w:themeColor="accent1"/>
      <w:sz w:val="26"/>
      <w:szCs w:val="26"/>
    </w:rPr>
  </w:style>
  <w:style w:type="paragraph" w:styleId="30">
    <w:name w:val="heading 3"/>
    <w:basedOn w:val="a0"/>
    <w:next w:val="a0"/>
    <w:link w:val="31"/>
    <w:unhideWhenUsed/>
    <w:qFormat/>
    <w:pPr>
      <w:keepNext/>
      <w:keepLines/>
      <w:spacing w:before="200" w:after="0"/>
      <w:outlineLvl w:val="2"/>
    </w:pPr>
    <w:rPr>
      <w:rFonts w:asciiTheme="majorHAnsi" w:eastAsiaTheme="majorEastAsia" w:hAnsiTheme="majorHAnsi" w:cstheme="majorBidi"/>
      <w:b/>
      <w:bCs/>
      <w:color w:val="727CA3" w:themeColor="accent1"/>
      <w:sz w:val="22"/>
    </w:rPr>
  </w:style>
  <w:style w:type="paragraph" w:styleId="40">
    <w:name w:val="heading 4"/>
    <w:basedOn w:val="a0"/>
    <w:next w:val="a0"/>
    <w:link w:val="41"/>
    <w:uiPriority w:val="9"/>
    <w:semiHidden/>
    <w:unhideWhenUsed/>
    <w:qFormat/>
    <w:pPr>
      <w:keepNext/>
      <w:keepLines/>
      <w:spacing w:before="200" w:after="0"/>
      <w:outlineLvl w:val="3"/>
    </w:pPr>
    <w:rPr>
      <w:rFonts w:asciiTheme="majorHAnsi" w:eastAsiaTheme="majorEastAsia" w:hAnsiTheme="majorHAnsi" w:cstheme="majorBidi"/>
      <w:b/>
      <w:bCs/>
      <w:i/>
      <w:iCs/>
      <w:color w:val="727CA3" w:themeColor="accent1"/>
      <w:sz w:val="22"/>
    </w:rPr>
  </w:style>
  <w:style w:type="paragraph" w:styleId="50">
    <w:name w:val="heading 5"/>
    <w:basedOn w:val="a0"/>
    <w:next w:val="a0"/>
    <w:link w:val="51"/>
    <w:uiPriority w:val="9"/>
    <w:semiHidden/>
    <w:unhideWhenUsed/>
    <w:qFormat/>
    <w:pPr>
      <w:keepNext/>
      <w:keepLines/>
      <w:spacing w:before="200" w:after="0"/>
      <w:outlineLvl w:val="4"/>
    </w:pPr>
    <w:rPr>
      <w:rFonts w:asciiTheme="majorHAnsi" w:eastAsiaTheme="majorEastAsia" w:hAnsiTheme="majorHAnsi" w:cstheme="majorBidi"/>
      <w:color w:val="363C53" w:themeColor="accent1" w:themeShade="7F"/>
      <w:sz w:val="22"/>
    </w:rPr>
  </w:style>
  <w:style w:type="paragraph" w:styleId="6">
    <w:name w:val="heading 6"/>
    <w:basedOn w:val="a0"/>
    <w:next w:val="a0"/>
    <w:link w:val="60"/>
    <w:uiPriority w:val="9"/>
    <w:semiHidden/>
    <w:unhideWhenUsed/>
    <w:qFormat/>
    <w:pPr>
      <w:keepNext/>
      <w:keepLines/>
      <w:spacing w:before="200" w:after="0"/>
      <w:outlineLvl w:val="5"/>
    </w:pPr>
    <w:rPr>
      <w:rFonts w:asciiTheme="majorHAnsi" w:eastAsiaTheme="majorEastAsia" w:hAnsiTheme="majorHAnsi" w:cstheme="majorBidi"/>
      <w:i/>
      <w:iCs/>
      <w:color w:val="363C53" w:themeColor="accent1" w:themeShade="7F"/>
      <w:sz w:val="22"/>
    </w:rPr>
  </w:style>
  <w:style w:type="paragraph" w:styleId="7">
    <w:name w:val="heading 7"/>
    <w:basedOn w:val="a0"/>
    <w:next w:val="a0"/>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sz w:val="22"/>
    </w:rPr>
  </w:style>
  <w:style w:type="paragraph" w:styleId="8">
    <w:name w:val="heading 8"/>
    <w:basedOn w:val="a0"/>
    <w:next w:val="a0"/>
    <w:link w:val="80"/>
    <w:uiPriority w:val="9"/>
    <w:semiHidden/>
    <w:unhideWhenUsed/>
    <w:qFormat/>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9">
    <w:name w:val="heading 9"/>
    <w:basedOn w:val="a0"/>
    <w:next w:val="a0"/>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footer"/>
    <w:basedOn w:val="a0"/>
    <w:link w:val="a6"/>
    <w:uiPriority w:val="99"/>
    <w:unhideWhenUsed/>
    <w:pPr>
      <w:tabs>
        <w:tab w:val="center" w:pos="4320"/>
        <w:tab w:val="right" w:pos="8640"/>
      </w:tabs>
    </w:pPr>
  </w:style>
  <w:style w:type="character" w:customStyle="1" w:styleId="a6">
    <w:name w:val="Нижний колонтитул Знак"/>
    <w:basedOn w:val="a1"/>
    <w:link w:val="a5"/>
    <w:uiPriority w:val="99"/>
  </w:style>
  <w:style w:type="paragraph" w:styleId="a7">
    <w:name w:val="No Spacing"/>
    <w:basedOn w:val="a0"/>
    <w:link w:val="a8"/>
    <w:uiPriority w:val="99"/>
    <w:qFormat/>
    <w:pPr>
      <w:spacing w:after="0" w:line="240" w:lineRule="auto"/>
    </w:pPr>
  </w:style>
  <w:style w:type="character" w:customStyle="1" w:styleId="a8">
    <w:name w:val="Без интервала Знак"/>
    <w:basedOn w:val="a1"/>
    <w:link w:val="a7"/>
    <w:uiPriority w:val="99"/>
    <w:rPr>
      <w:sz w:val="20"/>
    </w:rPr>
  </w:style>
  <w:style w:type="paragraph" w:styleId="a9">
    <w:name w:val="Closing"/>
    <w:basedOn w:val="a0"/>
    <w:link w:val="aa"/>
    <w:uiPriority w:val="7"/>
    <w:unhideWhenUsed/>
    <w:qFormat/>
    <w:pPr>
      <w:spacing w:before="240" w:after="0"/>
      <w:ind w:right="4320"/>
    </w:pPr>
    <w:rPr>
      <w:sz w:val="22"/>
    </w:rPr>
  </w:style>
  <w:style w:type="character" w:customStyle="1" w:styleId="aa">
    <w:name w:val="Прощание Знак"/>
    <w:basedOn w:val="a1"/>
    <w:link w:val="a9"/>
    <w:uiPriority w:val="7"/>
  </w:style>
  <w:style w:type="paragraph" w:customStyle="1" w:styleId="ab">
    <w:name w:val="Адрес получателя"/>
    <w:basedOn w:val="a7"/>
    <w:link w:val="ac"/>
    <w:uiPriority w:val="5"/>
    <w:qFormat/>
    <w:pPr>
      <w:spacing w:before="200" w:after="200" w:line="276" w:lineRule="auto"/>
      <w:contextualSpacing/>
    </w:pPr>
    <w:rPr>
      <w:rFonts w:asciiTheme="majorHAnsi" w:hAnsiTheme="majorHAnsi"/>
      <w:color w:val="9FB8CD" w:themeColor="accent2"/>
      <w:sz w:val="18"/>
    </w:rPr>
  </w:style>
  <w:style w:type="paragraph" w:styleId="ad">
    <w:name w:val="Salutation"/>
    <w:basedOn w:val="a0"/>
    <w:next w:val="a0"/>
    <w:link w:val="ae"/>
    <w:uiPriority w:val="6"/>
    <w:unhideWhenUsed/>
    <w:qFormat/>
    <w:pPr>
      <w:spacing w:before="400" w:after="320" w:line="240" w:lineRule="auto"/>
    </w:pPr>
    <w:rPr>
      <w:b/>
      <w:sz w:val="22"/>
    </w:rPr>
  </w:style>
  <w:style w:type="character" w:customStyle="1" w:styleId="ae">
    <w:name w:val="Приветствие Знак"/>
    <w:basedOn w:val="a1"/>
    <w:link w:val="ad"/>
    <w:uiPriority w:val="6"/>
    <w:rPr>
      <w:b/>
    </w:rPr>
  </w:style>
  <w:style w:type="paragraph" w:customStyle="1" w:styleId="af">
    <w:name w:val="Обратный адрес"/>
    <w:basedOn w:val="a7"/>
    <w:link w:val="af0"/>
    <w:uiPriority w:val="3"/>
    <w:qFormat/>
    <w:pPr>
      <w:spacing w:before="200" w:after="200" w:line="276" w:lineRule="auto"/>
      <w:contextualSpacing/>
      <w:jc w:val="right"/>
    </w:pPr>
    <w:rPr>
      <w:rFonts w:asciiTheme="majorHAnsi" w:hAnsiTheme="majorHAnsi"/>
      <w:color w:val="9FB8CD" w:themeColor="accent2"/>
      <w:sz w:val="18"/>
      <w:szCs w:val="18"/>
    </w:rPr>
  </w:style>
  <w:style w:type="paragraph" w:customStyle="1" w:styleId="af1">
    <w:name w:val="Имя получателя"/>
    <w:basedOn w:val="ab"/>
    <w:link w:val="af2"/>
    <w:uiPriority w:val="4"/>
    <w:qFormat/>
    <w:pPr>
      <w:spacing w:before="80"/>
    </w:pPr>
    <w:rPr>
      <w:b/>
      <w:color w:val="525A7D" w:themeColor="accent1" w:themeShade="BF"/>
      <w:sz w:val="20"/>
    </w:rPr>
  </w:style>
  <w:style w:type="paragraph" w:customStyle="1" w:styleId="af3">
    <w:name w:val="Имя отправителя"/>
    <w:basedOn w:val="af"/>
    <w:link w:val="af4"/>
    <w:uiPriority w:val="2"/>
    <w:qFormat/>
    <w:rPr>
      <w:b/>
      <w:color w:val="525A7D" w:themeColor="accent1" w:themeShade="BF"/>
      <w:sz w:val="20"/>
    </w:rPr>
  </w:style>
  <w:style w:type="character" w:customStyle="1" w:styleId="af0">
    <w:name w:val="Адрес отправителя (знак)"/>
    <w:basedOn w:val="a8"/>
    <w:link w:val="af"/>
    <w:uiPriority w:val="3"/>
    <w:rPr>
      <w:rFonts w:asciiTheme="majorHAnsi" w:hAnsiTheme="majorHAnsi"/>
      <w:color w:val="9FB8CD" w:themeColor="accent2"/>
      <w:sz w:val="18"/>
      <w:szCs w:val="18"/>
    </w:rPr>
  </w:style>
  <w:style w:type="character" w:customStyle="1" w:styleId="af4">
    <w:name w:val="Имя отправителя (знак)"/>
    <w:basedOn w:val="af0"/>
    <w:link w:val="af3"/>
    <w:uiPriority w:val="2"/>
    <w:rPr>
      <w:rFonts w:asciiTheme="majorHAnsi" w:hAnsiTheme="majorHAnsi"/>
      <w:b/>
      <w:color w:val="525A7D" w:themeColor="accent1" w:themeShade="BF"/>
      <w:sz w:val="20"/>
      <w:szCs w:val="20"/>
    </w:rPr>
  </w:style>
  <w:style w:type="character" w:customStyle="1" w:styleId="ac">
    <w:name w:val="Адрес получателя (знак)"/>
    <w:basedOn w:val="a8"/>
    <w:link w:val="ab"/>
    <w:uiPriority w:val="5"/>
    <w:rPr>
      <w:rFonts w:asciiTheme="majorHAnsi" w:hAnsiTheme="majorHAnsi"/>
      <w:color w:val="9FB8CD" w:themeColor="accent2"/>
      <w:sz w:val="18"/>
    </w:rPr>
  </w:style>
  <w:style w:type="character" w:customStyle="1" w:styleId="af2">
    <w:name w:val="Имя получателя (знак)"/>
    <w:basedOn w:val="ac"/>
    <w:link w:val="af1"/>
    <w:uiPriority w:val="4"/>
    <w:rPr>
      <w:rFonts w:asciiTheme="majorHAnsi" w:hAnsiTheme="majorHAnsi"/>
      <w:b/>
      <w:color w:val="525A7D" w:themeColor="accent1" w:themeShade="BF"/>
      <w:sz w:val="20"/>
    </w:rPr>
  </w:style>
  <w:style w:type="paragraph" w:customStyle="1" w:styleId="af5">
    <w:name w:val="Имя отправителя (в подписи)"/>
    <w:basedOn w:val="a7"/>
    <w:uiPriority w:val="7"/>
    <w:pPr>
      <w:pBdr>
        <w:top w:val="single" w:sz="4" w:space="1" w:color="727CA3" w:themeColor="accent1"/>
      </w:pBdr>
      <w:ind w:right="4320"/>
    </w:pPr>
    <w:rPr>
      <w:b/>
      <w:color w:val="727CA3" w:themeColor="accent1"/>
    </w:rPr>
  </w:style>
  <w:style w:type="paragraph" w:styleId="af6">
    <w:name w:val="Signature"/>
    <w:basedOn w:val="a0"/>
    <w:link w:val="af7"/>
    <w:uiPriority w:val="99"/>
    <w:unhideWhenUsed/>
    <w:pPr>
      <w:spacing w:after="0" w:line="240" w:lineRule="auto"/>
    </w:pPr>
  </w:style>
  <w:style w:type="character" w:customStyle="1" w:styleId="af7">
    <w:name w:val="Подпись Знак"/>
    <w:basedOn w:val="a1"/>
    <w:link w:val="af6"/>
    <w:uiPriority w:val="99"/>
    <w:rPr>
      <w:sz w:val="20"/>
    </w:rPr>
  </w:style>
  <w:style w:type="paragraph" w:styleId="af8">
    <w:name w:val="Balloon Text"/>
    <w:basedOn w:val="a0"/>
    <w:link w:val="af9"/>
    <w:semiHidden/>
    <w:unhideWhenUsed/>
    <w:rPr>
      <w:rFonts w:ascii="Tahoma" w:hAnsi="Tahoma" w:cs="Tahoma"/>
      <w:sz w:val="16"/>
      <w:szCs w:val="16"/>
    </w:rPr>
  </w:style>
  <w:style w:type="character" w:customStyle="1" w:styleId="af9">
    <w:name w:val="Текст выноски Знак"/>
    <w:basedOn w:val="a1"/>
    <w:link w:val="af8"/>
    <w:uiPriority w:val="99"/>
    <w:semiHidden/>
    <w:rPr>
      <w:rFonts w:ascii="Tahoma" w:hAnsi="Tahoma" w:cs="Tahoma"/>
      <w:sz w:val="16"/>
      <w:szCs w:val="16"/>
    </w:rPr>
  </w:style>
  <w:style w:type="character" w:styleId="afa">
    <w:name w:val="Book Title"/>
    <w:basedOn w:val="a1"/>
    <w:uiPriority w:val="33"/>
    <w:qFormat/>
    <w:rPr>
      <w:i/>
      <w:iCs/>
      <w:smallCaps/>
      <w:spacing w:val="5"/>
    </w:rPr>
  </w:style>
  <w:style w:type="paragraph" w:styleId="afb">
    <w:name w:val="caption"/>
    <w:basedOn w:val="a0"/>
    <w:next w:val="a0"/>
    <w:uiPriority w:val="35"/>
    <w:semiHidden/>
    <w:unhideWhenUsed/>
    <w:qFormat/>
    <w:pPr>
      <w:spacing w:line="240" w:lineRule="auto"/>
    </w:pPr>
    <w:rPr>
      <w:b/>
      <w:bCs/>
      <w:color w:val="727CA3" w:themeColor="accent1"/>
      <w:sz w:val="18"/>
      <w:szCs w:val="18"/>
    </w:rPr>
  </w:style>
  <w:style w:type="character" w:styleId="afc">
    <w:name w:val="Emphasis"/>
    <w:uiPriority w:val="20"/>
    <w:qFormat/>
    <w:rPr>
      <w:b/>
      <w:bCs/>
      <w:i/>
      <w:iCs/>
      <w:spacing w:val="10"/>
    </w:rPr>
  </w:style>
  <w:style w:type="paragraph" w:styleId="afd">
    <w:name w:val="header"/>
    <w:basedOn w:val="a0"/>
    <w:link w:val="afe"/>
    <w:unhideWhenUsed/>
    <w:pPr>
      <w:tabs>
        <w:tab w:val="center" w:pos="4320"/>
        <w:tab w:val="right" w:pos="8640"/>
      </w:tabs>
    </w:pPr>
  </w:style>
  <w:style w:type="character" w:customStyle="1" w:styleId="afe">
    <w:name w:val="Верхний колонтитул Знак"/>
    <w:basedOn w:val="a1"/>
    <w:link w:val="afd"/>
    <w:uiPriority w:val="99"/>
  </w:style>
  <w:style w:type="character" w:customStyle="1" w:styleId="10">
    <w:name w:val="Заголовок 1 Знак"/>
    <w:basedOn w:val="a1"/>
    <w:link w:val="1"/>
    <w:rPr>
      <w:rFonts w:asciiTheme="majorHAnsi" w:eastAsiaTheme="majorEastAsia" w:hAnsiTheme="majorHAnsi" w:cstheme="majorBidi"/>
      <w:b/>
      <w:bCs/>
      <w:color w:val="4D5676" w:themeColor="accent1" w:themeShade="B5"/>
      <w:sz w:val="28"/>
      <w:szCs w:val="28"/>
    </w:rPr>
  </w:style>
  <w:style w:type="character" w:customStyle="1" w:styleId="21">
    <w:name w:val="Заголовок 2 Знак"/>
    <w:basedOn w:val="a1"/>
    <w:link w:val="20"/>
    <w:uiPriority w:val="9"/>
    <w:semiHidden/>
    <w:rPr>
      <w:rFonts w:asciiTheme="majorHAnsi" w:eastAsiaTheme="majorEastAsia" w:hAnsiTheme="majorHAnsi" w:cstheme="majorBidi"/>
      <w:b/>
      <w:bCs/>
      <w:color w:val="727CA3" w:themeColor="accent1"/>
      <w:sz w:val="26"/>
      <w:szCs w:val="26"/>
    </w:rPr>
  </w:style>
  <w:style w:type="character" w:customStyle="1" w:styleId="31">
    <w:name w:val="Заголовок 3 Знак"/>
    <w:basedOn w:val="a1"/>
    <w:link w:val="30"/>
    <w:rPr>
      <w:rFonts w:asciiTheme="majorHAnsi" w:eastAsiaTheme="majorEastAsia" w:hAnsiTheme="majorHAnsi" w:cstheme="majorBidi"/>
      <w:b/>
      <w:bCs/>
      <w:color w:val="727CA3" w:themeColor="accent1"/>
    </w:rPr>
  </w:style>
  <w:style w:type="character" w:customStyle="1" w:styleId="41">
    <w:name w:val="Заголовок 4 Знак"/>
    <w:basedOn w:val="a1"/>
    <w:link w:val="40"/>
    <w:uiPriority w:val="9"/>
    <w:semiHidden/>
    <w:rPr>
      <w:rFonts w:asciiTheme="majorHAnsi" w:eastAsiaTheme="majorEastAsia" w:hAnsiTheme="majorHAnsi" w:cstheme="majorBidi"/>
      <w:b/>
      <w:bCs/>
      <w:i/>
      <w:iCs/>
      <w:color w:val="727CA3" w:themeColor="accent1"/>
    </w:rPr>
  </w:style>
  <w:style w:type="character" w:customStyle="1" w:styleId="51">
    <w:name w:val="Заголовок 5 Знак"/>
    <w:basedOn w:val="a1"/>
    <w:link w:val="50"/>
    <w:uiPriority w:val="9"/>
    <w:semiHidden/>
    <w:rPr>
      <w:rFonts w:asciiTheme="majorHAnsi" w:eastAsiaTheme="majorEastAsia" w:hAnsiTheme="majorHAnsi" w:cstheme="majorBidi"/>
      <w:color w:val="363C53" w:themeColor="accent1" w:themeShade="7F"/>
    </w:rPr>
  </w:style>
  <w:style w:type="character" w:customStyle="1" w:styleId="60">
    <w:name w:val="Заголовок 6 Знак"/>
    <w:basedOn w:val="a1"/>
    <w:link w:val="6"/>
    <w:uiPriority w:val="9"/>
    <w:semiHidden/>
    <w:rPr>
      <w:rFonts w:asciiTheme="majorHAnsi" w:eastAsiaTheme="majorEastAsia" w:hAnsiTheme="majorHAnsi" w:cstheme="majorBidi"/>
      <w:i/>
      <w:iCs/>
      <w:color w:val="363C53" w:themeColor="accent1" w:themeShade="7F"/>
    </w:rPr>
  </w:style>
  <w:style w:type="character" w:customStyle="1" w:styleId="70">
    <w:name w:val="Заголовок 7 Знак"/>
    <w:basedOn w:val="a1"/>
    <w:link w:val="7"/>
    <w:uiPriority w:val="9"/>
    <w:semiHidden/>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Pr>
      <w:rFonts w:asciiTheme="majorHAnsi" w:eastAsiaTheme="majorEastAsia" w:hAnsiTheme="majorHAnsi" w:cstheme="majorBidi"/>
      <w:i/>
      <w:iCs/>
      <w:color w:val="404040" w:themeColor="text1" w:themeTint="BF"/>
      <w:sz w:val="20"/>
      <w:szCs w:val="20"/>
    </w:rPr>
  </w:style>
  <w:style w:type="character" w:styleId="aff">
    <w:name w:val="Hyperlink"/>
    <w:basedOn w:val="a1"/>
    <w:unhideWhenUsed/>
    <w:rPr>
      <w:color w:val="B292CA" w:themeColor="hyperlink"/>
      <w:u w:val="single"/>
    </w:rPr>
  </w:style>
  <w:style w:type="character" w:styleId="aff0">
    <w:name w:val="Intense Emphasis"/>
    <w:basedOn w:val="a1"/>
    <w:uiPriority w:val="21"/>
    <w:qFormat/>
    <w:rPr>
      <w:b/>
      <w:bCs/>
      <w:i/>
      <w:iCs/>
      <w:smallCaps/>
      <w:color w:val="727CA3" w:themeColor="accent1"/>
    </w:rPr>
  </w:style>
  <w:style w:type="paragraph" w:styleId="aff1">
    <w:name w:val="Intense Quote"/>
    <w:basedOn w:val="a0"/>
    <w:next w:val="a0"/>
    <w:link w:val="aff2"/>
    <w:uiPriority w:val="30"/>
    <w:qFormat/>
    <w:pPr>
      <w:pBdr>
        <w:bottom w:val="single" w:sz="4" w:space="4" w:color="727CA3" w:themeColor="accent1"/>
      </w:pBdr>
      <w:spacing w:before="320" w:after="480"/>
      <w:ind w:left="936" w:right="936"/>
    </w:pPr>
    <w:rPr>
      <w:b/>
      <w:bCs/>
      <w:i/>
      <w:iCs/>
      <w:color w:val="727CA3" w:themeColor="accent1"/>
      <w:sz w:val="22"/>
    </w:rPr>
  </w:style>
  <w:style w:type="character" w:customStyle="1" w:styleId="aff2">
    <w:name w:val="Выделенная цитата Знак"/>
    <w:basedOn w:val="a1"/>
    <w:link w:val="aff1"/>
    <w:uiPriority w:val="30"/>
    <w:rPr>
      <w:b/>
      <w:bCs/>
      <w:i/>
      <w:iCs/>
      <w:color w:val="727CA3" w:themeColor="accent1"/>
    </w:rPr>
  </w:style>
  <w:style w:type="character" w:styleId="aff3">
    <w:name w:val="Intense Reference"/>
    <w:basedOn w:val="a1"/>
    <w:uiPriority w:val="32"/>
    <w:qFormat/>
    <w:rPr>
      <w:smallCaps/>
      <w:spacing w:val="5"/>
      <w:u w:val="single"/>
    </w:rPr>
  </w:style>
  <w:style w:type="table" w:customStyle="1" w:styleId="B2LightShadingAccent2">
    <w:name w:val="B2 Light Shading Accent 2"/>
    <w:basedOn w:val="a2"/>
    <w:uiPriority w:val="42"/>
    <w:pPr>
      <w:spacing w:after="0" w:line="240" w:lineRule="auto"/>
    </w:pPr>
    <w:rPr>
      <w:rFonts w:ascii="Arial" w:hAnsi="Arial"/>
      <w:color w:val="628BAD" w:themeColor="accent2" w:themeShade="BF"/>
    </w:rPr>
    <w:tblPr>
      <w:tblStyleRowBandSize w:val="1"/>
      <w:tblStyleColBandSize w:val="1"/>
      <w:tblBorders>
        <w:top w:val="single" w:sz="8" w:space="0" w:color="9FB8CD" w:themeColor="accent2"/>
        <w:bottom w:val="single" w:sz="8" w:space="0" w:color="9FB8CD" w:themeColor="accent2"/>
      </w:tblBorders>
    </w:tblPr>
    <w:tblStylePr w:type="fir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lastRow">
      <w:rPr>
        <w:b/>
        <w:bCs/>
        <w:color w:val="628BAD" w:themeColor="accent2" w:themeShade="BF"/>
      </w:rPr>
      <w:tblPr/>
      <w:tcPr>
        <w:tcBorders>
          <w:top w:val="single" w:sz="8" w:space="0" w:color="9FB8CD" w:themeColor="accent2"/>
          <w:left w:val="nil"/>
          <w:bottom w:val="single" w:sz="8" w:space="0" w:color="9FB8CD" w:themeColor="accent2"/>
          <w:right w:val="nil"/>
          <w:insideH w:val="nil"/>
          <w:insideV w:val="nil"/>
        </w:tcBorders>
      </w:tcPr>
    </w:tblStylePr>
    <w:tblStylePr w:type="firstCol">
      <w:rPr>
        <w:b/>
        <w:bCs/>
        <w:color w:val="628BAD" w:themeColor="accent2" w:themeShade="BF"/>
      </w:rPr>
    </w:tblStylePr>
    <w:tblStylePr w:type="lastCol">
      <w:rPr>
        <w:b/>
        <w:bCs/>
        <w:color w:val="628BAD" w:themeColor="accent2" w:themeShade="BF"/>
      </w:rPr>
    </w:tblStylePr>
    <w:tblStylePr w:type="band1Vert">
      <w:tblPr/>
      <w:tcPr>
        <w:tcBorders>
          <w:top w:val="single" w:sz="8" w:space="0" w:color="9FB8CD" w:themeColor="accent2"/>
          <w:left w:val="nil"/>
          <w:bottom w:val="single" w:sz="8" w:space="0" w:color="9FB8CD" w:themeColor="accent2"/>
          <w:right w:val="nil"/>
          <w:insideH w:val="nil"/>
          <w:insideV w:val="nil"/>
        </w:tcBorders>
        <w:shd w:val="clear" w:color="auto" w:fill="E7EDF2" w:themeFill="accent2" w:themeFillTint="3F"/>
      </w:tcPr>
    </w:tblStylePr>
    <w:tblStylePr w:type="band1Horz">
      <w:tblPr/>
      <w:tcPr>
        <w:tcBorders>
          <w:top w:val="nil"/>
          <w:left w:val="nil"/>
          <w:bottom w:val="nil"/>
          <w:right w:val="nil"/>
          <w:insideH w:val="nil"/>
          <w:insideV w:val="nil"/>
        </w:tcBorders>
        <w:shd w:val="clear" w:color="auto" w:fill="E7EDF2" w:themeFill="accent2" w:themeFillTint="3F"/>
      </w:tcPr>
    </w:tblStylePr>
  </w:style>
  <w:style w:type="paragraph" w:styleId="aff4">
    <w:name w:val="List Bullet"/>
    <w:basedOn w:val="a0"/>
    <w:uiPriority w:val="36"/>
    <w:unhideWhenUsed/>
    <w:qFormat/>
    <w:pPr>
      <w:spacing w:after="120"/>
      <w:ind w:left="360" w:hanging="360"/>
      <w:contextualSpacing/>
    </w:pPr>
  </w:style>
  <w:style w:type="paragraph" w:styleId="2">
    <w:name w:val="List Bullet 2"/>
    <w:basedOn w:val="a0"/>
    <w:uiPriority w:val="36"/>
    <w:unhideWhenUsed/>
    <w:qFormat/>
    <w:pPr>
      <w:numPr>
        <w:numId w:val="3"/>
      </w:numPr>
      <w:spacing w:after="120"/>
      <w:contextualSpacing/>
    </w:pPr>
  </w:style>
  <w:style w:type="paragraph" w:styleId="3">
    <w:name w:val="List Bullet 3"/>
    <w:basedOn w:val="a0"/>
    <w:uiPriority w:val="36"/>
    <w:unhideWhenUsed/>
    <w:qFormat/>
    <w:pPr>
      <w:numPr>
        <w:numId w:val="4"/>
      </w:numPr>
      <w:spacing w:after="120"/>
      <w:contextualSpacing/>
    </w:pPr>
  </w:style>
  <w:style w:type="paragraph" w:styleId="4">
    <w:name w:val="List Bullet 4"/>
    <w:basedOn w:val="a0"/>
    <w:uiPriority w:val="36"/>
    <w:semiHidden/>
    <w:unhideWhenUsed/>
    <w:pPr>
      <w:numPr>
        <w:numId w:val="1"/>
      </w:numPr>
      <w:spacing w:after="120"/>
      <w:contextualSpacing/>
    </w:pPr>
  </w:style>
  <w:style w:type="paragraph" w:styleId="5">
    <w:name w:val="List Bullet 5"/>
    <w:basedOn w:val="a0"/>
    <w:uiPriority w:val="36"/>
    <w:semiHidden/>
    <w:unhideWhenUsed/>
    <w:pPr>
      <w:numPr>
        <w:numId w:val="2"/>
      </w:numPr>
      <w:spacing w:after="120"/>
      <w:contextualSpacing/>
    </w:pPr>
  </w:style>
  <w:style w:type="paragraph" w:styleId="22">
    <w:name w:val="Quote"/>
    <w:basedOn w:val="a0"/>
    <w:next w:val="a0"/>
    <w:link w:val="23"/>
    <w:uiPriority w:val="29"/>
    <w:qFormat/>
    <w:rPr>
      <w:i/>
      <w:iCs/>
      <w:color w:val="000000" w:themeColor="text1"/>
      <w:sz w:val="22"/>
    </w:rPr>
  </w:style>
  <w:style w:type="character" w:customStyle="1" w:styleId="23">
    <w:name w:val="Цитата 2 Знак"/>
    <w:basedOn w:val="a1"/>
    <w:link w:val="22"/>
    <w:uiPriority w:val="29"/>
    <w:rPr>
      <w:i/>
      <w:iCs/>
      <w:color w:val="000000" w:themeColor="text1"/>
    </w:rPr>
  </w:style>
  <w:style w:type="character" w:styleId="aff5">
    <w:name w:val="Strong"/>
    <w:uiPriority w:val="22"/>
    <w:qFormat/>
    <w:rPr>
      <w:b/>
      <w:bCs/>
    </w:rPr>
  </w:style>
  <w:style w:type="paragraph" w:styleId="aff6">
    <w:name w:val="Subtitle"/>
    <w:basedOn w:val="a0"/>
    <w:link w:val="aff7"/>
    <w:uiPriority w:val="11"/>
    <w:semiHidden/>
    <w:unhideWhenUsed/>
    <w:pPr>
      <w:numPr>
        <w:ilvl w:val="1"/>
      </w:numPr>
    </w:pPr>
    <w:rPr>
      <w:rFonts w:asciiTheme="majorHAnsi" w:eastAsiaTheme="majorEastAsia" w:hAnsiTheme="majorHAnsi" w:cstheme="majorBidi"/>
      <w:i/>
      <w:iCs/>
      <w:color w:val="727CA3" w:themeColor="accent1"/>
      <w:spacing w:val="15"/>
      <w:sz w:val="24"/>
      <w:szCs w:val="24"/>
    </w:rPr>
  </w:style>
  <w:style w:type="character" w:customStyle="1" w:styleId="aff7">
    <w:name w:val="Подзаголовок Знак"/>
    <w:basedOn w:val="a1"/>
    <w:link w:val="aff6"/>
    <w:uiPriority w:val="11"/>
    <w:semiHidden/>
    <w:rPr>
      <w:rFonts w:asciiTheme="majorHAnsi" w:eastAsiaTheme="majorEastAsia" w:hAnsiTheme="majorHAnsi" w:cstheme="majorBidi"/>
      <w:i/>
      <w:iCs/>
      <w:color w:val="727CA3" w:themeColor="accent1"/>
      <w:spacing w:val="15"/>
      <w:sz w:val="24"/>
      <w:szCs w:val="24"/>
    </w:rPr>
  </w:style>
  <w:style w:type="character" w:styleId="aff8">
    <w:name w:val="Subtle Emphasis"/>
    <w:basedOn w:val="a1"/>
    <w:uiPriority w:val="19"/>
    <w:qFormat/>
    <w:rPr>
      <w:i/>
      <w:iCs/>
    </w:rPr>
  </w:style>
  <w:style w:type="character" w:styleId="aff9">
    <w:name w:val="Subtle Reference"/>
    <w:basedOn w:val="a1"/>
    <w:uiPriority w:val="31"/>
    <w:qFormat/>
    <w:rPr>
      <w:smallCaps/>
    </w:rPr>
  </w:style>
  <w:style w:type="paragraph" w:styleId="affa">
    <w:name w:val="Title"/>
    <w:basedOn w:val="a0"/>
    <w:link w:val="affb"/>
    <w:uiPriority w:val="10"/>
    <w:semiHidden/>
    <w:unhideWhenUsed/>
    <w:pPr>
      <w:pBdr>
        <w:bottom w:val="single" w:sz="8" w:space="4" w:color="727CA3" w:themeColor="accent1"/>
      </w:pBdr>
      <w:spacing w:after="300" w:line="240" w:lineRule="auto"/>
      <w:contextualSpacing/>
    </w:pPr>
    <w:rPr>
      <w:rFonts w:asciiTheme="majorHAnsi" w:eastAsiaTheme="majorEastAsia" w:hAnsiTheme="majorHAnsi" w:cstheme="majorBidi"/>
      <w:color w:val="383842" w:themeColor="text2" w:themeShade="CC"/>
      <w:spacing w:val="5"/>
      <w:kern w:val="28"/>
      <w:sz w:val="52"/>
      <w:szCs w:val="52"/>
    </w:rPr>
  </w:style>
  <w:style w:type="character" w:customStyle="1" w:styleId="affb">
    <w:name w:val="Заголовок Знак"/>
    <w:basedOn w:val="a1"/>
    <w:link w:val="affa"/>
    <w:uiPriority w:val="10"/>
    <w:semiHidden/>
    <w:rPr>
      <w:rFonts w:asciiTheme="majorHAnsi" w:eastAsiaTheme="majorEastAsia" w:hAnsiTheme="majorHAnsi" w:cstheme="majorBidi"/>
      <w:color w:val="383842" w:themeColor="text2" w:themeShade="CC"/>
      <w:spacing w:val="5"/>
      <w:kern w:val="28"/>
      <w:sz w:val="52"/>
      <w:szCs w:val="52"/>
    </w:rPr>
  </w:style>
  <w:style w:type="paragraph" w:styleId="11">
    <w:name w:val="toc 1"/>
    <w:basedOn w:val="a0"/>
    <w:next w:val="a0"/>
    <w:autoRedefine/>
    <w:uiPriority w:val="99"/>
    <w:semiHidden/>
    <w:unhideWhenUsed/>
    <w:pPr>
      <w:tabs>
        <w:tab w:val="right" w:leader="dot" w:pos="8630"/>
      </w:tabs>
      <w:spacing w:after="40" w:line="240" w:lineRule="auto"/>
    </w:pPr>
    <w:rPr>
      <w:smallCaps/>
      <w:color w:val="9FB8CD" w:themeColor="accent2"/>
    </w:rPr>
  </w:style>
  <w:style w:type="paragraph" w:styleId="24">
    <w:name w:val="toc 2"/>
    <w:basedOn w:val="a0"/>
    <w:next w:val="a0"/>
    <w:autoRedefine/>
    <w:uiPriority w:val="99"/>
    <w:semiHidden/>
    <w:unhideWhenUsed/>
    <w:pPr>
      <w:tabs>
        <w:tab w:val="right" w:leader="dot" w:pos="8630"/>
      </w:tabs>
      <w:spacing w:after="40" w:line="240" w:lineRule="auto"/>
      <w:ind w:left="216"/>
    </w:pPr>
    <w:rPr>
      <w:smallCaps/>
    </w:rPr>
  </w:style>
  <w:style w:type="paragraph" w:styleId="32">
    <w:name w:val="toc 3"/>
    <w:basedOn w:val="a0"/>
    <w:next w:val="a0"/>
    <w:autoRedefine/>
    <w:uiPriority w:val="99"/>
    <w:semiHidden/>
    <w:unhideWhenUsed/>
    <w:pPr>
      <w:tabs>
        <w:tab w:val="right" w:leader="dot" w:pos="8630"/>
      </w:tabs>
      <w:spacing w:after="40" w:line="240" w:lineRule="auto"/>
      <w:ind w:left="446"/>
    </w:pPr>
    <w:rPr>
      <w:smallCaps/>
    </w:rPr>
  </w:style>
  <w:style w:type="paragraph" w:styleId="42">
    <w:name w:val="toc 4"/>
    <w:basedOn w:val="a0"/>
    <w:next w:val="a0"/>
    <w:autoRedefine/>
    <w:uiPriority w:val="99"/>
    <w:semiHidden/>
    <w:unhideWhenUsed/>
    <w:pPr>
      <w:tabs>
        <w:tab w:val="right" w:leader="dot" w:pos="8630"/>
      </w:tabs>
      <w:spacing w:after="40" w:line="240" w:lineRule="auto"/>
      <w:ind w:left="662"/>
    </w:pPr>
    <w:rPr>
      <w:smallCaps/>
    </w:rPr>
  </w:style>
  <w:style w:type="paragraph" w:styleId="52">
    <w:name w:val="toc 5"/>
    <w:basedOn w:val="a0"/>
    <w:next w:val="a0"/>
    <w:autoRedefine/>
    <w:uiPriority w:val="99"/>
    <w:semiHidden/>
    <w:unhideWhenUsed/>
    <w:pPr>
      <w:tabs>
        <w:tab w:val="right" w:leader="dot" w:pos="8630"/>
      </w:tabs>
      <w:spacing w:after="40" w:line="240" w:lineRule="auto"/>
      <w:ind w:left="878"/>
    </w:pPr>
    <w:rPr>
      <w:smallCaps/>
    </w:rPr>
  </w:style>
  <w:style w:type="paragraph" w:styleId="61">
    <w:name w:val="toc 6"/>
    <w:basedOn w:val="a0"/>
    <w:next w:val="a0"/>
    <w:autoRedefine/>
    <w:uiPriority w:val="99"/>
    <w:semiHidden/>
    <w:unhideWhenUsed/>
    <w:pPr>
      <w:tabs>
        <w:tab w:val="right" w:leader="dot" w:pos="8630"/>
      </w:tabs>
      <w:spacing w:after="40" w:line="240" w:lineRule="auto"/>
      <w:ind w:left="1094"/>
    </w:pPr>
    <w:rPr>
      <w:smallCaps/>
    </w:rPr>
  </w:style>
  <w:style w:type="paragraph" w:styleId="71">
    <w:name w:val="toc 7"/>
    <w:basedOn w:val="a0"/>
    <w:next w:val="a0"/>
    <w:autoRedefine/>
    <w:uiPriority w:val="99"/>
    <w:semiHidden/>
    <w:unhideWhenUsed/>
    <w:pPr>
      <w:tabs>
        <w:tab w:val="right" w:leader="dot" w:pos="8630"/>
      </w:tabs>
      <w:spacing w:after="40" w:line="240" w:lineRule="auto"/>
      <w:ind w:left="1325"/>
    </w:pPr>
    <w:rPr>
      <w:smallCaps/>
    </w:rPr>
  </w:style>
  <w:style w:type="paragraph" w:styleId="81">
    <w:name w:val="toc 8"/>
    <w:basedOn w:val="a0"/>
    <w:next w:val="a0"/>
    <w:autoRedefine/>
    <w:uiPriority w:val="99"/>
    <w:semiHidden/>
    <w:unhideWhenUsed/>
    <w:pPr>
      <w:tabs>
        <w:tab w:val="right" w:leader="dot" w:pos="8630"/>
      </w:tabs>
      <w:spacing w:after="40" w:line="240" w:lineRule="auto"/>
      <w:ind w:left="1540"/>
    </w:pPr>
    <w:rPr>
      <w:smallCaps/>
    </w:rPr>
  </w:style>
  <w:style w:type="paragraph" w:styleId="91">
    <w:name w:val="toc 9"/>
    <w:basedOn w:val="a0"/>
    <w:next w:val="a0"/>
    <w:autoRedefine/>
    <w:uiPriority w:val="99"/>
    <w:semiHidden/>
    <w:unhideWhenUsed/>
    <w:pPr>
      <w:tabs>
        <w:tab w:val="right" w:leader="dot" w:pos="8630"/>
      </w:tabs>
      <w:spacing w:after="40" w:line="240" w:lineRule="auto"/>
      <w:ind w:left="1760"/>
    </w:pPr>
    <w:rPr>
      <w:smallCaps/>
    </w:rPr>
  </w:style>
  <w:style w:type="paragraph" w:customStyle="1" w:styleId="affc">
    <w:name w:val="Верхний колонтитул левой страницы"/>
    <w:basedOn w:val="afd"/>
    <w:uiPriority w:val="35"/>
    <w:semiHidden/>
    <w:unhideWhenUsed/>
    <w:pPr>
      <w:pBdr>
        <w:bottom w:val="dashed" w:sz="4" w:space="18" w:color="7F7F7F" w:themeColor="text1" w:themeTint="80"/>
      </w:pBdr>
      <w:spacing w:line="396" w:lineRule="auto"/>
    </w:pPr>
    <w:rPr>
      <w:color w:val="7F7F7F" w:themeColor="text1" w:themeTint="80"/>
    </w:rPr>
  </w:style>
  <w:style w:type="paragraph" w:customStyle="1" w:styleId="affd">
    <w:name w:val="Нижний колонтитул левой страницы"/>
    <w:basedOn w:val="a0"/>
    <w:next w:val="a0"/>
    <w:uiPriority w:val="35"/>
    <w:semiHidden/>
    <w:unhideWhenUsed/>
    <w:pPr>
      <w:pBdr>
        <w:top w:val="dashed" w:sz="4" w:space="18" w:color="7F7F7F" w:themeColor="text1" w:themeTint="80"/>
      </w:pBdr>
      <w:tabs>
        <w:tab w:val="center" w:pos="4320"/>
        <w:tab w:val="right" w:pos="8640"/>
      </w:tabs>
    </w:pPr>
    <w:rPr>
      <w:color w:val="7F7F7F" w:themeColor="text1" w:themeTint="80"/>
      <w:szCs w:val="18"/>
    </w:rPr>
  </w:style>
  <w:style w:type="paragraph" w:customStyle="1" w:styleId="affe">
    <w:name w:val="Нижний колонтитул правой страницы"/>
    <w:basedOn w:val="a5"/>
    <w:uiPriority w:val="35"/>
    <w:unhideWhenUsed/>
    <w:pPr>
      <w:pBdr>
        <w:top w:val="dashed" w:sz="4" w:space="18" w:color="7F7F7F"/>
      </w:pBdr>
      <w:jc w:val="right"/>
    </w:pPr>
    <w:rPr>
      <w:color w:val="7F7F7F" w:themeColor="text1" w:themeTint="80"/>
      <w:szCs w:val="18"/>
    </w:rPr>
  </w:style>
  <w:style w:type="paragraph" w:customStyle="1" w:styleId="afff">
    <w:name w:val="Верхний колонтитул правой страницы"/>
    <w:basedOn w:val="afd"/>
    <w:uiPriority w:val="35"/>
    <w:unhideWhenUsed/>
    <w:pPr>
      <w:pBdr>
        <w:bottom w:val="dashed" w:sz="4" w:space="18" w:color="7F7F7F"/>
      </w:pBdr>
      <w:jc w:val="right"/>
    </w:pPr>
    <w:rPr>
      <w:color w:val="7F7F7F" w:themeColor="text1" w:themeTint="80"/>
    </w:rPr>
  </w:style>
  <w:style w:type="character" w:styleId="afff0">
    <w:name w:val="Placeholder Text"/>
    <w:basedOn w:val="a1"/>
    <w:uiPriority w:val="99"/>
    <w:unhideWhenUsed/>
    <w:rPr>
      <w:color w:val="808080"/>
    </w:rPr>
  </w:style>
  <w:style w:type="character" w:styleId="afff1">
    <w:name w:val="page number"/>
    <w:basedOn w:val="a1"/>
    <w:rsid w:val="0019212C"/>
  </w:style>
  <w:style w:type="paragraph" w:customStyle="1" w:styleId="ConsNormal">
    <w:name w:val="ConsNormal Знак"/>
    <w:link w:val="ConsNormal0"/>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Знак"/>
    <w:link w:val="ConsNormal"/>
    <w:rsid w:val="0019212C"/>
    <w:rPr>
      <w:rFonts w:ascii="Arial" w:eastAsia="Times New Roman" w:hAnsi="Arial" w:cs="Arial"/>
      <w:sz w:val="20"/>
      <w:szCs w:val="20"/>
    </w:rPr>
  </w:style>
  <w:style w:type="paragraph" w:styleId="afff2">
    <w:name w:val="Body Text"/>
    <w:basedOn w:val="a0"/>
    <w:link w:val="afff3"/>
    <w:rsid w:val="0019212C"/>
    <w:pPr>
      <w:widowControl w:val="0"/>
      <w:shd w:val="clear" w:color="auto" w:fill="FFFFFF"/>
      <w:autoSpaceDE w:val="0"/>
      <w:autoSpaceDN w:val="0"/>
      <w:spacing w:after="0" w:line="240" w:lineRule="auto"/>
      <w:jc w:val="both"/>
    </w:pPr>
    <w:rPr>
      <w:rFonts w:ascii="Times New Roman" w:eastAsia="Times New Roman" w:hAnsi="Times New Roman" w:cs="Times New Roman"/>
      <w:color w:val="000000"/>
      <w:sz w:val="24"/>
      <w:szCs w:val="24"/>
    </w:rPr>
  </w:style>
  <w:style w:type="character" w:customStyle="1" w:styleId="afff3">
    <w:name w:val="Основной текст Знак"/>
    <w:basedOn w:val="a1"/>
    <w:link w:val="afff2"/>
    <w:rsid w:val="0019212C"/>
    <w:rPr>
      <w:rFonts w:ascii="Times New Roman" w:eastAsia="Times New Roman" w:hAnsi="Times New Roman" w:cs="Times New Roman"/>
      <w:color w:val="000000"/>
      <w:sz w:val="24"/>
      <w:szCs w:val="24"/>
      <w:shd w:val="clear" w:color="auto" w:fill="FFFFFF"/>
    </w:rPr>
  </w:style>
  <w:style w:type="paragraph" w:customStyle="1" w:styleId="-">
    <w:name w:val="Контракт-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ConsNormal1">
    <w:name w:val="ConsNormal"/>
    <w:rsid w:val="0019212C"/>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0">
    <w:name w:val="Контракт-подподпункт"/>
    <w:basedOn w:val="a0"/>
    <w:rsid w:val="0019212C"/>
    <w:pPr>
      <w:spacing w:after="0" w:line="360" w:lineRule="auto"/>
      <w:ind w:left="360" w:hanging="360"/>
      <w:jc w:val="both"/>
    </w:pPr>
    <w:rPr>
      <w:rFonts w:ascii="Times New Roman" w:eastAsia="Times New Roman" w:hAnsi="Times New Roman" w:cs="Times New Roman"/>
      <w:sz w:val="28"/>
      <w:szCs w:val="28"/>
    </w:rPr>
  </w:style>
  <w:style w:type="paragraph" w:customStyle="1" w:styleId="afff4">
    <w:name w:val="Основной"/>
    <w:basedOn w:val="a0"/>
    <w:autoRedefine/>
    <w:rsid w:val="0019212C"/>
    <w:pPr>
      <w:widowControl w:val="0"/>
      <w:autoSpaceDE w:val="0"/>
      <w:autoSpaceDN w:val="0"/>
      <w:adjustRightInd w:val="0"/>
      <w:spacing w:after="0" w:line="240" w:lineRule="auto"/>
      <w:ind w:firstLine="426"/>
      <w:jc w:val="both"/>
    </w:pPr>
    <w:rPr>
      <w:rFonts w:ascii="Times New Roman" w:eastAsia="Times New Roman" w:hAnsi="Times New Roman" w:cs="Times New Roman"/>
      <w:i/>
      <w:sz w:val="22"/>
    </w:rPr>
  </w:style>
  <w:style w:type="paragraph" w:styleId="afff5">
    <w:name w:val="footnote text"/>
    <w:basedOn w:val="a0"/>
    <w:link w:val="afff6"/>
    <w:uiPriority w:val="99"/>
    <w:rsid w:val="0019212C"/>
    <w:pPr>
      <w:spacing w:after="0" w:line="240" w:lineRule="auto"/>
    </w:pPr>
    <w:rPr>
      <w:rFonts w:ascii="Times New Roman" w:eastAsia="Times New Roman" w:hAnsi="Times New Roman" w:cs="Times New Roman"/>
      <w:szCs w:val="20"/>
    </w:rPr>
  </w:style>
  <w:style w:type="character" w:customStyle="1" w:styleId="afff6">
    <w:name w:val="Текст сноски Знак"/>
    <w:basedOn w:val="a1"/>
    <w:link w:val="afff5"/>
    <w:uiPriority w:val="99"/>
    <w:rsid w:val="0019212C"/>
    <w:rPr>
      <w:rFonts w:ascii="Times New Roman" w:eastAsia="Times New Roman" w:hAnsi="Times New Roman" w:cs="Times New Roman"/>
      <w:sz w:val="20"/>
      <w:szCs w:val="20"/>
    </w:rPr>
  </w:style>
  <w:style w:type="character" w:styleId="afff7">
    <w:name w:val="footnote reference"/>
    <w:uiPriority w:val="99"/>
    <w:rsid w:val="0019212C"/>
    <w:rPr>
      <w:vertAlign w:val="superscript"/>
    </w:rPr>
  </w:style>
  <w:style w:type="paragraph" w:styleId="afff8">
    <w:name w:val="Document Map"/>
    <w:basedOn w:val="a0"/>
    <w:link w:val="afff9"/>
    <w:semiHidden/>
    <w:rsid w:val="0019212C"/>
    <w:pPr>
      <w:shd w:val="clear" w:color="auto" w:fill="000080"/>
      <w:spacing w:after="0" w:line="240" w:lineRule="auto"/>
    </w:pPr>
    <w:rPr>
      <w:rFonts w:ascii="Tahoma" w:eastAsia="Times New Roman" w:hAnsi="Tahoma" w:cs="Tahoma"/>
      <w:szCs w:val="20"/>
    </w:rPr>
  </w:style>
  <w:style w:type="character" w:customStyle="1" w:styleId="afff9">
    <w:name w:val="Схема документа Знак"/>
    <w:basedOn w:val="a1"/>
    <w:link w:val="afff8"/>
    <w:semiHidden/>
    <w:rsid w:val="0019212C"/>
    <w:rPr>
      <w:rFonts w:ascii="Tahoma" w:eastAsia="Times New Roman" w:hAnsi="Tahoma" w:cs="Tahoma"/>
      <w:sz w:val="20"/>
      <w:szCs w:val="20"/>
      <w:shd w:val="clear" w:color="auto" w:fill="000080"/>
    </w:rPr>
  </w:style>
  <w:style w:type="paragraph" w:styleId="afffa">
    <w:name w:val="List Paragraph"/>
    <w:basedOn w:val="a0"/>
    <w:link w:val="afffb"/>
    <w:uiPriority w:val="34"/>
    <w:qFormat/>
    <w:rsid w:val="00730FF6"/>
    <w:pPr>
      <w:ind w:left="720"/>
      <w:contextualSpacing/>
    </w:pPr>
  </w:style>
  <w:style w:type="character" w:styleId="afffc">
    <w:name w:val="annotation reference"/>
    <w:basedOn w:val="a1"/>
    <w:uiPriority w:val="99"/>
    <w:semiHidden/>
    <w:unhideWhenUsed/>
    <w:rsid w:val="00F521BA"/>
    <w:rPr>
      <w:sz w:val="16"/>
      <w:szCs w:val="16"/>
    </w:rPr>
  </w:style>
  <w:style w:type="paragraph" w:styleId="afffd">
    <w:name w:val="annotation text"/>
    <w:basedOn w:val="a0"/>
    <w:link w:val="afffe"/>
    <w:uiPriority w:val="99"/>
    <w:unhideWhenUsed/>
    <w:rsid w:val="00F521BA"/>
    <w:pPr>
      <w:spacing w:line="240" w:lineRule="auto"/>
    </w:pPr>
    <w:rPr>
      <w:szCs w:val="20"/>
    </w:rPr>
  </w:style>
  <w:style w:type="character" w:customStyle="1" w:styleId="afffe">
    <w:name w:val="Текст примечания Знак"/>
    <w:basedOn w:val="a1"/>
    <w:link w:val="afffd"/>
    <w:uiPriority w:val="99"/>
    <w:rsid w:val="00F521BA"/>
    <w:rPr>
      <w:sz w:val="20"/>
      <w:szCs w:val="20"/>
    </w:rPr>
  </w:style>
  <w:style w:type="paragraph" w:styleId="affff">
    <w:name w:val="annotation subject"/>
    <w:basedOn w:val="afffd"/>
    <w:next w:val="afffd"/>
    <w:link w:val="affff0"/>
    <w:uiPriority w:val="99"/>
    <w:semiHidden/>
    <w:unhideWhenUsed/>
    <w:rsid w:val="00F521BA"/>
    <w:rPr>
      <w:b/>
      <w:bCs/>
    </w:rPr>
  </w:style>
  <w:style w:type="character" w:customStyle="1" w:styleId="affff0">
    <w:name w:val="Тема примечания Знак"/>
    <w:basedOn w:val="afffe"/>
    <w:link w:val="affff"/>
    <w:uiPriority w:val="99"/>
    <w:semiHidden/>
    <w:rsid w:val="00F521BA"/>
    <w:rPr>
      <w:b/>
      <w:bCs/>
      <w:sz w:val="20"/>
      <w:szCs w:val="20"/>
    </w:rPr>
  </w:style>
  <w:style w:type="character" w:customStyle="1" w:styleId="afffb">
    <w:name w:val="Абзац списка Знак"/>
    <w:basedOn w:val="a1"/>
    <w:link w:val="afffa"/>
    <w:uiPriority w:val="34"/>
    <w:locked/>
    <w:rsid w:val="006D32B0"/>
    <w:rPr>
      <w:sz w:val="20"/>
    </w:rPr>
  </w:style>
  <w:style w:type="paragraph" w:customStyle="1" w:styleId="ConsPlusNormal">
    <w:name w:val="ConsPlusNormal"/>
    <w:rsid w:val="00D00688"/>
    <w:pPr>
      <w:autoSpaceDE w:val="0"/>
      <w:autoSpaceDN w:val="0"/>
      <w:adjustRightInd w:val="0"/>
      <w:spacing w:after="0" w:line="240" w:lineRule="auto"/>
    </w:pPr>
    <w:rPr>
      <w:rFonts w:ascii="Tahoma" w:eastAsiaTheme="minorHAnsi" w:hAnsi="Tahoma" w:cs="Tahoma"/>
      <w:i/>
      <w:iCs/>
      <w:sz w:val="20"/>
      <w:szCs w:val="20"/>
      <w:lang w:eastAsia="en-US"/>
    </w:rPr>
  </w:style>
  <w:style w:type="paragraph" w:styleId="affff1">
    <w:name w:val="Body Text Indent"/>
    <w:basedOn w:val="a0"/>
    <w:link w:val="affff2"/>
    <w:uiPriority w:val="99"/>
    <w:semiHidden/>
    <w:unhideWhenUsed/>
    <w:rsid w:val="002326C7"/>
    <w:pPr>
      <w:spacing w:after="120"/>
      <w:ind w:left="283"/>
    </w:pPr>
  </w:style>
  <w:style w:type="character" w:customStyle="1" w:styleId="affff2">
    <w:name w:val="Основной текст с отступом Знак"/>
    <w:basedOn w:val="a1"/>
    <w:link w:val="affff1"/>
    <w:uiPriority w:val="99"/>
    <w:semiHidden/>
    <w:rsid w:val="002326C7"/>
    <w:rPr>
      <w:sz w:val="20"/>
    </w:rPr>
  </w:style>
  <w:style w:type="paragraph" w:customStyle="1" w:styleId="a">
    <w:name w:val="Подпункт договора"/>
    <w:basedOn w:val="a0"/>
    <w:rsid w:val="002326C7"/>
    <w:pPr>
      <w:numPr>
        <w:ilvl w:val="1"/>
        <w:numId w:val="19"/>
      </w:numPr>
      <w:spacing w:after="0" w:line="240" w:lineRule="auto"/>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5821697">
      <w:bodyDiv w:val="1"/>
      <w:marLeft w:val="0"/>
      <w:marRight w:val="0"/>
      <w:marTop w:val="0"/>
      <w:marBottom w:val="0"/>
      <w:divBdr>
        <w:top w:val="none" w:sz="0" w:space="0" w:color="auto"/>
        <w:left w:val="none" w:sz="0" w:space="0" w:color="auto"/>
        <w:bottom w:val="none" w:sz="0" w:space="0" w:color="auto"/>
        <w:right w:val="none" w:sz="0" w:space="0" w:color="auto"/>
      </w:divBdr>
    </w:div>
    <w:div w:id="398869695">
      <w:bodyDiv w:val="1"/>
      <w:marLeft w:val="0"/>
      <w:marRight w:val="0"/>
      <w:marTop w:val="0"/>
      <w:marBottom w:val="0"/>
      <w:divBdr>
        <w:top w:val="none" w:sz="0" w:space="0" w:color="auto"/>
        <w:left w:val="none" w:sz="0" w:space="0" w:color="auto"/>
        <w:bottom w:val="none" w:sz="0" w:space="0" w:color="auto"/>
        <w:right w:val="none" w:sz="0" w:space="0" w:color="auto"/>
      </w:divBdr>
    </w:div>
    <w:div w:id="784926478">
      <w:bodyDiv w:val="1"/>
      <w:marLeft w:val="0"/>
      <w:marRight w:val="0"/>
      <w:marTop w:val="0"/>
      <w:marBottom w:val="0"/>
      <w:divBdr>
        <w:top w:val="none" w:sz="0" w:space="0" w:color="auto"/>
        <w:left w:val="none" w:sz="0" w:space="0" w:color="auto"/>
        <w:bottom w:val="none" w:sz="0" w:space="0" w:color="auto"/>
        <w:right w:val="none" w:sz="0" w:space="0" w:color="auto"/>
      </w:divBdr>
    </w:div>
    <w:div w:id="926966130">
      <w:bodyDiv w:val="1"/>
      <w:marLeft w:val="0"/>
      <w:marRight w:val="0"/>
      <w:marTop w:val="0"/>
      <w:marBottom w:val="0"/>
      <w:divBdr>
        <w:top w:val="none" w:sz="0" w:space="0" w:color="auto"/>
        <w:left w:val="none" w:sz="0" w:space="0" w:color="auto"/>
        <w:bottom w:val="none" w:sz="0" w:space="0" w:color="auto"/>
        <w:right w:val="none" w:sz="0" w:space="0" w:color="auto"/>
      </w:divBdr>
    </w:div>
    <w:div w:id="976301602">
      <w:bodyDiv w:val="1"/>
      <w:marLeft w:val="0"/>
      <w:marRight w:val="0"/>
      <w:marTop w:val="0"/>
      <w:marBottom w:val="0"/>
      <w:divBdr>
        <w:top w:val="none" w:sz="0" w:space="0" w:color="auto"/>
        <w:left w:val="none" w:sz="0" w:space="0" w:color="auto"/>
        <w:bottom w:val="none" w:sz="0" w:space="0" w:color="auto"/>
        <w:right w:val="none" w:sz="0" w:space="0" w:color="auto"/>
      </w:divBdr>
    </w:div>
    <w:div w:id="1414425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2.xml"/><Relationship Id="rId21" Type="http://schemas.openxmlformats.org/officeDocument/2006/relationships/fontTable" Target="fontTable.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2.xml"/><Relationship Id="rId20"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hyperlink" Target="https://www.tplusgroup.ru/kso/ethics/"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system32\Origin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rigin">
  <a:themeElements>
    <a:clrScheme name="Origin">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Origin">
      <a:majorFont>
        <a:latin typeface="Bookman Old Style"/>
        <a:ea typeface=""/>
        <a:cs typeface=""/>
        <a:font script="Grek" typeface="Cambria"/>
        <a:font script="Cyrl" typeface="Cambria"/>
        <a:font script="Jpan" typeface="HG明朝E"/>
        <a:font script="Hang" typeface="돋움"/>
        <a:font script="Hans" typeface="宋体"/>
        <a:font script="Hant" typeface="標楷體"/>
        <a:font script="Arab" typeface="Times New Roman"/>
        <a:font script="Hebr" typeface="Times New Roman"/>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Gill Sans MT"/>
        <a:ea typeface=""/>
        <a:cs typeface=""/>
        <a:font script="Grek" typeface="Calibri"/>
        <a:font script="Cyrl" typeface="Calibri"/>
        <a:font script="Jpan" typeface="ＭＳ Ｐゴシック"/>
        <a:font script="Hang" typeface="맑은 고딕"/>
        <a:font script="Hans" typeface="华文新魏"/>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rigin">
      <a:fillStyleLst>
        <a:solidFill>
          <a:schemeClr val="phClr"/>
        </a:solidFill>
        <a:gradFill rotWithShape="1">
          <a:gsLst>
            <a:gs pos="0">
              <a:schemeClr val="phClr">
                <a:tint val="45000"/>
                <a:satMod val="200000"/>
              </a:schemeClr>
            </a:gs>
            <a:gs pos="30000">
              <a:schemeClr val="phClr">
                <a:tint val="61000"/>
                <a:satMod val="200000"/>
              </a:schemeClr>
            </a:gs>
            <a:gs pos="45000">
              <a:schemeClr val="phClr">
                <a:tint val="66000"/>
                <a:satMod val="200000"/>
              </a:schemeClr>
            </a:gs>
            <a:gs pos="55000">
              <a:schemeClr val="phClr">
                <a:tint val="66000"/>
                <a:satMod val="200000"/>
              </a:schemeClr>
            </a:gs>
            <a:gs pos="73000">
              <a:schemeClr val="phClr">
                <a:tint val="61000"/>
                <a:satMod val="200000"/>
              </a:schemeClr>
            </a:gs>
            <a:gs pos="100000">
              <a:schemeClr val="phClr">
                <a:tint val="45000"/>
                <a:satMod val="200000"/>
              </a:schemeClr>
            </a:gs>
          </a:gsLst>
          <a:lin ang="950000" scaled="1"/>
        </a:gradFill>
        <a:gradFill rotWithShape="1">
          <a:gsLst>
            <a:gs pos="0">
              <a:schemeClr val="phClr">
                <a:shade val="63000"/>
              </a:schemeClr>
            </a:gs>
            <a:gs pos="30000">
              <a:schemeClr val="phClr">
                <a:shade val="90000"/>
                <a:satMod val="110000"/>
              </a:schemeClr>
            </a:gs>
            <a:gs pos="45000">
              <a:schemeClr val="phClr">
                <a:shade val="100000"/>
                <a:satMod val="118000"/>
              </a:schemeClr>
            </a:gs>
            <a:gs pos="55000">
              <a:schemeClr val="phClr">
                <a:shade val="100000"/>
                <a:satMod val="118000"/>
              </a:schemeClr>
            </a:gs>
            <a:gs pos="73000">
              <a:schemeClr val="phClr">
                <a:shade val="90000"/>
                <a:satMod val="110000"/>
              </a:schemeClr>
            </a:gs>
            <a:gs pos="100000">
              <a:schemeClr val="phClr">
                <a:shade val="63000"/>
              </a:schemeClr>
            </a:gs>
          </a:gsLst>
          <a:lin ang="950000" scaled="1"/>
        </a:gradFill>
      </a:fillStyleLst>
      <a:lnStyleLst>
        <a:ln w="9525" cap="flat" cmpd="sng" algn="ctr">
          <a:solidFill>
            <a:schemeClr val="phClr"/>
          </a:solidFill>
          <a:prstDash val="solid"/>
        </a:ln>
        <a:ln w="19050" cap="flat" cmpd="sng" algn="ctr">
          <a:solidFill>
            <a:schemeClr val="phClr"/>
          </a:solidFill>
          <a:prstDash val="solid"/>
        </a:ln>
        <a:ln w="25400" cap="flat" cmpd="sng" algn="ctr">
          <a:solidFill>
            <a:schemeClr val="phClr"/>
          </a:solidFill>
          <a:prstDash val="solid"/>
        </a:ln>
      </a:lnStyleLst>
      <a:effectStyleLst>
        <a:effectStyle>
          <a:effectLst>
            <a:outerShdw blurRad="38100" dist="25400" dir="5400000" rotWithShape="0">
              <a:srgbClr val="000000">
                <a:alpha val="40000"/>
              </a:srgbClr>
            </a:outerShdw>
          </a:effectLst>
        </a:effectStyle>
        <a:effectStyle>
          <a:effectLst>
            <a:outerShdw blurRad="50800" dist="43000" dir="5400000" rotWithShape="0">
              <a:srgbClr val="000000">
                <a:alpha val="40000"/>
              </a:srgbClr>
            </a:outerShdw>
          </a:effectLst>
          <a:scene3d>
            <a:camera prst="orthographicFront" fov="0">
              <a:rot lat="0" lon="0" rev="0"/>
            </a:camera>
            <a:lightRig rig="balanced" dir="t">
              <a:rot lat="0" lon="0" rev="0"/>
            </a:lightRig>
          </a:scene3d>
          <a:sp3d prstMaterial="matte">
            <a:bevelT w="0" h="0"/>
            <a:contourClr>
              <a:schemeClr val="phClr">
                <a:tint val="100000"/>
                <a:shade val="100000"/>
                <a:hueMod val="100000"/>
                <a:satMod val="100000"/>
              </a:schemeClr>
            </a:contourClr>
          </a:sp3d>
        </a:effectStyle>
        <a:effectStyle>
          <a:effectLst>
            <a:outerShdw blurRad="50800" dist="25400" dir="5400000" rotWithShape="0">
              <a:srgbClr val="000000">
                <a:alpha val="50000"/>
              </a:srgbClr>
            </a:outerShdw>
          </a:effectLst>
          <a:scene3d>
            <a:camera prst="orthographicFront" fov="0">
              <a:rot lat="0" lon="0" rev="0"/>
            </a:camera>
            <a:lightRig rig="soft" dir="t">
              <a:rot lat="0" lon="0" rev="2700000"/>
            </a:lightRig>
          </a:scene3d>
          <a:sp3d prstMaterial="matte">
            <a:bevelT w="50800" h="50800"/>
            <a:contourClr>
              <a:schemeClr val="phClr"/>
            </a:contourClr>
          </a:sp3d>
        </a:effectStyle>
      </a:effectStyleLst>
      <a:bgFillStyleLst>
        <a:solidFill>
          <a:schemeClr val="phClr"/>
        </a:solidFill>
        <a:gradFill rotWithShape="1">
          <a:gsLst>
            <a:gs pos="0">
              <a:schemeClr val="phClr">
                <a:shade val="60000"/>
                <a:satMod val="300000"/>
              </a:schemeClr>
            </a:gs>
            <a:gs pos="30000">
              <a:schemeClr val="phClr">
                <a:shade val="80000"/>
                <a:satMod val="230000"/>
              </a:schemeClr>
            </a:gs>
            <a:gs pos="100000">
              <a:schemeClr val="phClr">
                <a:tint val="97000"/>
                <a:satMod val="220000"/>
              </a:schemeClr>
            </a:gs>
          </a:gsLst>
          <a:lin ang="16200000" scaled="1"/>
        </a:gradFill>
        <a:blipFill>
          <a:blip xmlns:r="http://schemas.openxmlformats.org/officeDocument/2006/relationships" r:embed="rId1">
            <a:duotone>
              <a:schemeClr val="phClr">
                <a:shade val="6000"/>
                <a:satMod val="120000"/>
              </a:schemeClr>
              <a:schemeClr val="phClr">
                <a:tint val="90000"/>
              </a:schemeClr>
            </a:duotone>
          </a:blip>
          <a:tile tx="0" ty="0" sx="35000" sy="40000" flip="x"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2.xml><?xml version="1.0" encoding="utf-8"?>
<ct:contentTypeSchema xmlns:ct="http://schemas.microsoft.com/office/2006/metadata/contentType" xmlns:ma="http://schemas.microsoft.com/office/2006/metadata/properties/metaAttributes" ct:_="" ma:_="" ma:contentTypeName="Документ" ma:contentTypeID="0x0101000D61B4846EF34F4BA0B3B6D963928966" ma:contentTypeVersion="0" ma:contentTypeDescription="Создание документа." ma:contentTypeScope="" ma:versionID="6de0e21dc6f456f7174adcf4d2b64b73">
  <xsd:schema xmlns:xsd="http://www.w3.org/2001/XMLSchema" xmlns:xs="http://www.w3.org/2001/XMLSchema" xmlns:p="http://schemas.microsoft.com/office/2006/metadata/properties" targetNamespace="http://schemas.microsoft.com/office/2006/metadata/properties" ma:root="true" ma:fieldsID="e633e3eb234acd720c6d1ff5fa1bee3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overPageProperties xmlns="http://schemas.microsoft.com/office/2006/coverPageProps">
  <PublishDate/>
  <Abstract/>
  <CompanyAddress/>
  <CompanyPhone/>
  <CompanyFax/>
  <CompanyEmail/>
</CoverPage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SelectedStyle=""/>
</file>

<file path=customXml/itemProps1.xml><?xml version="1.0" encoding="utf-8"?>
<ds:datastoreItem xmlns:ds="http://schemas.openxmlformats.org/officeDocument/2006/customXml" ds:itemID="{EB59CD23-8955-4B04-B30A-16173F900A53}">
  <ds:schemaRefs>
    <ds:schemaRef ds:uri="http://schemas.microsoft.com/office/2009/outspace/metadata"/>
  </ds:schemaRefs>
</ds:datastoreItem>
</file>

<file path=customXml/itemProps2.xml><?xml version="1.0" encoding="utf-8"?>
<ds:datastoreItem xmlns:ds="http://schemas.openxmlformats.org/officeDocument/2006/customXml" ds:itemID="{CA8E0BD6-1E74-48F0-A889-2CE236D825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45F724-1C19-43E8-AA8D-805D99115A37}">
  <ds:schemaRefs>
    <ds:schemaRef ds:uri="http://schemas.microsoft.com/office/2006/coverPageProps"/>
  </ds:schemaRefs>
</ds:datastoreItem>
</file>

<file path=customXml/itemProps4.xml><?xml version="1.0" encoding="utf-8"?>
<ds:datastoreItem xmlns:ds="http://schemas.openxmlformats.org/officeDocument/2006/customXml" ds:itemID="{ADD274AD-5661-4E10-B46D-78370C3B75E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36D07B95-5C8F-4BF8-B0F8-42101C57951B}">
  <ds:schemaRefs>
    <ds:schemaRef ds:uri="http://schemas.microsoft.com/sharepoint/v3/contenttype/forms"/>
  </ds:schemaRefs>
</ds:datastoreItem>
</file>

<file path=customXml/itemProps6.xml><?xml version="1.0" encoding="utf-8"?>
<ds:datastoreItem xmlns:ds="http://schemas.openxmlformats.org/officeDocument/2006/customXml" ds:itemID="{103B16DA-84A8-401D-A673-6E231FAFC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OriginLetter</Template>
  <TotalTime>2</TotalTime>
  <Pages>17</Pages>
  <Words>11783</Words>
  <Characters>67169</Characters>
  <Application>Microsoft Office Word</Application>
  <DocSecurity>8</DocSecurity>
  <Lines>559</Lines>
  <Paragraphs>157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78795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dc:creator>
  <cp:lastModifiedBy>Шевнин Антон Владимирович</cp:lastModifiedBy>
  <cp:revision>5</cp:revision>
  <cp:lastPrinted>2017-06-29T14:49:00Z</cp:lastPrinted>
  <dcterms:created xsi:type="dcterms:W3CDTF">2025-01-30T05:19:00Z</dcterms:created>
  <dcterms:modified xsi:type="dcterms:W3CDTF">2025-02-04T10:33:00Z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0x0101000D61B4846EF34F4BA0B3B6D963928966</vt:lpwstr>
  </property>
</Properties>
</file>